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DBEDC" w14:textId="1AFFE562" w:rsidR="003D3923" w:rsidRPr="00954E0D" w:rsidRDefault="00342B5E">
      <w:pPr>
        <w:pStyle w:val="aa"/>
        <w:rPr>
          <w:rFonts w:ascii="Taipei Sans TC Beta" w:eastAsia="Taipei Sans TC Beta" w:hAnsi="Taipei Sans TC Beta"/>
          <w:lang w:eastAsia="zh-TW"/>
        </w:rPr>
      </w:pPr>
      <w:r>
        <w:rPr>
          <w:rFonts w:ascii="Taipei Sans TC Beta" w:eastAsia="Taipei Sans TC Beta" w:hAnsi="Taipei Sans TC Beta" w:hint="eastAsia"/>
          <w:lang w:eastAsia="zh-TW"/>
        </w:rPr>
        <w:t xml:space="preserve">2023 </w:t>
      </w:r>
      <w:proofErr w:type="gramStart"/>
      <w:r>
        <w:rPr>
          <w:rFonts w:ascii="Taipei Sans TC Beta" w:eastAsia="Taipei Sans TC Beta" w:hAnsi="Taipei Sans TC Beta"/>
          <w:lang w:eastAsia="zh-TW"/>
        </w:rPr>
        <w:t>–</w:t>
      </w:r>
      <w:proofErr w:type="gramEnd"/>
      <w:r>
        <w:rPr>
          <w:rFonts w:ascii="Taipei Sans TC Beta" w:eastAsia="Taipei Sans TC Beta" w:hAnsi="Taipei Sans TC Beta" w:hint="eastAsia"/>
          <w:lang w:eastAsia="zh-TW"/>
        </w:rPr>
        <w:t xml:space="preserve"> 2025社交工程演練</w:t>
      </w:r>
      <w:r w:rsidRPr="00954E0D">
        <w:rPr>
          <w:rFonts w:ascii="Taipei Sans TC Beta" w:eastAsia="Taipei Sans TC Beta" w:hAnsi="Taipei Sans TC Beta"/>
          <w:lang w:eastAsia="zh-TW"/>
        </w:rPr>
        <w:t>分析</w:t>
      </w:r>
      <w:r w:rsidR="00033E08" w:rsidRPr="00954E0D">
        <w:rPr>
          <w:rFonts w:ascii="Taipei Sans TC Beta" w:eastAsia="Taipei Sans TC Beta" w:hAnsi="Taipei Sans TC Beta"/>
          <w:lang w:eastAsia="zh-TW"/>
        </w:rPr>
        <w:t>資料</w:t>
      </w:r>
    </w:p>
    <w:p w14:paraId="6DF46D1F" w14:textId="33555190" w:rsidR="003D3923" w:rsidRDefault="00342B5E" w:rsidP="00033E08">
      <w:pPr>
        <w:pStyle w:val="1"/>
        <w:rPr>
          <w:rFonts w:ascii="Taipei Sans TC Beta" w:eastAsia="Taipei Sans TC Beta" w:hAnsi="Taipei Sans TC Beta"/>
          <w:lang w:eastAsia="zh-TW"/>
        </w:rPr>
      </w:pPr>
      <w:r>
        <w:rPr>
          <w:rFonts w:ascii="Taipei Sans TC Beta" w:eastAsia="Taipei Sans TC Beta" w:hAnsi="Taipei Sans TC Beta" w:hint="eastAsia"/>
          <w:lang w:eastAsia="zh-TW"/>
        </w:rPr>
        <w:t>基本數據</w:t>
      </w:r>
    </w:p>
    <w:p w14:paraId="454123E5" w14:textId="77777777" w:rsidR="004A7DD4" w:rsidRPr="004A7DD4" w:rsidRDefault="004A7DD4" w:rsidP="004A7DD4">
      <w:pPr>
        <w:rPr>
          <w:rFonts w:eastAsia="新細明體" w:hint="eastAsia"/>
          <w:lang w:eastAsia="zh-TW"/>
        </w:rPr>
      </w:pPr>
    </w:p>
    <w:tbl>
      <w:tblPr>
        <w:tblW w:w="9454" w:type="dxa"/>
        <w:tblInd w:w="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"/>
        <w:gridCol w:w="1873"/>
        <w:gridCol w:w="1903"/>
        <w:gridCol w:w="1560"/>
        <w:gridCol w:w="1560"/>
        <w:gridCol w:w="1560"/>
      </w:tblGrid>
      <w:tr w:rsidR="008C49DD" w:rsidRPr="008C49DD" w14:paraId="6BB00DD6" w14:textId="77777777" w:rsidTr="004A7DD4">
        <w:trPr>
          <w:trHeight w:val="8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353ED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年份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76FA8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測試起日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36196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測試迄日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3A45D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受測信箱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55AB3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每人寄</w:t>
            </w: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</w:r>
            <w:proofErr w:type="gramStart"/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送封數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579D7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總寄送</w:t>
            </w:r>
            <w:proofErr w:type="gramEnd"/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</w:r>
            <w:proofErr w:type="gramStart"/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封數</w:t>
            </w:r>
            <w:proofErr w:type="gramEnd"/>
          </w:p>
        </w:tc>
      </w:tr>
      <w:tr w:rsidR="008C49DD" w:rsidRPr="008C49DD" w14:paraId="79A2953E" w14:textId="77777777" w:rsidTr="004A7DD4">
        <w:trPr>
          <w:trHeight w:val="51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FB7C3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998C4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2023/1/19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68ABF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2023/2/22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5784F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54E03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E7E5D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1020</w:t>
            </w:r>
          </w:p>
        </w:tc>
      </w:tr>
      <w:tr w:rsidR="008C49DD" w:rsidRPr="008C49DD" w14:paraId="3E83693E" w14:textId="77777777" w:rsidTr="004A7DD4">
        <w:trPr>
          <w:trHeight w:val="51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45518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1775F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2024/9/6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D68E2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2024/9/20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D52D5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FA014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CEBEB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1024</w:t>
            </w:r>
          </w:p>
        </w:tc>
      </w:tr>
      <w:tr w:rsidR="008C49DD" w:rsidRPr="008C49DD" w14:paraId="06A739FE" w14:textId="77777777" w:rsidTr="004A7DD4">
        <w:trPr>
          <w:trHeight w:val="51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94551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0D71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2025/6/16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79CD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2025/8/5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A6777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030B2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90F28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1520</w:t>
            </w:r>
          </w:p>
        </w:tc>
      </w:tr>
    </w:tbl>
    <w:p w14:paraId="736DC718" w14:textId="77777777" w:rsidR="008C49DD" w:rsidRPr="008C49DD" w:rsidRDefault="008C49DD" w:rsidP="00033E08">
      <w:pPr>
        <w:pStyle w:val="ae"/>
        <w:ind w:left="360"/>
        <w:rPr>
          <w:rFonts w:eastAsia="新細明體" w:hint="eastAsia"/>
          <w:lang w:eastAsia="zh-TW"/>
        </w:rPr>
      </w:pPr>
    </w:p>
    <w:p w14:paraId="79E6C353" w14:textId="4AF901B5" w:rsidR="003D3923" w:rsidRDefault="00000000" w:rsidP="00033E08">
      <w:pPr>
        <w:pStyle w:val="1"/>
        <w:rPr>
          <w:rFonts w:ascii="Taipei Sans TC Beta" w:eastAsia="Taipei Sans TC Beta" w:hAnsi="Taipei Sans TC Beta"/>
          <w:lang w:eastAsia="zh-TW"/>
        </w:rPr>
      </w:pPr>
      <w:r w:rsidRPr="00954E0D">
        <w:rPr>
          <w:rFonts w:ascii="Taipei Sans TC Beta" w:eastAsia="Taipei Sans TC Beta" w:hAnsi="Taipei Sans TC Beta"/>
          <w:lang w:eastAsia="zh-TW"/>
        </w:rPr>
        <w:t>年度總</w:t>
      </w:r>
      <w:proofErr w:type="gramStart"/>
      <w:r w:rsidRPr="00954E0D">
        <w:rPr>
          <w:rFonts w:ascii="Taipei Sans TC Beta" w:eastAsia="Taipei Sans TC Beta" w:hAnsi="Taipei Sans TC Beta"/>
          <w:lang w:eastAsia="zh-TW"/>
        </w:rPr>
        <w:t>覽</w:t>
      </w:r>
      <w:proofErr w:type="gramEnd"/>
    </w:p>
    <w:p w14:paraId="3E460774" w14:textId="77777777" w:rsidR="004A7DD4" w:rsidRPr="004A7DD4" w:rsidRDefault="004A7DD4" w:rsidP="004A7DD4">
      <w:pPr>
        <w:rPr>
          <w:rFonts w:eastAsia="新細明體" w:hint="eastAsia"/>
          <w:lang w:eastAsia="zh-TW"/>
        </w:rPr>
      </w:pPr>
    </w:p>
    <w:tbl>
      <w:tblPr>
        <w:tblW w:w="12440" w:type="dxa"/>
        <w:tblInd w:w="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44"/>
        <w:gridCol w:w="1244"/>
        <w:gridCol w:w="1244"/>
        <w:gridCol w:w="1244"/>
        <w:gridCol w:w="1244"/>
        <w:gridCol w:w="1244"/>
        <w:gridCol w:w="1244"/>
        <w:gridCol w:w="1244"/>
        <w:gridCol w:w="1244"/>
        <w:gridCol w:w="1244"/>
      </w:tblGrid>
      <w:tr w:rsidR="008C49DD" w:rsidRPr="008C49DD" w14:paraId="342AAD7A" w14:textId="77777777" w:rsidTr="004A7DD4">
        <w:trPr>
          <w:trHeight w:val="1698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2130C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年份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194D8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總事件數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7E202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開啟</w:t>
            </w: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郵件</w:t>
            </w: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總數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641C5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點擊</w:t>
            </w: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連結</w:t>
            </w: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總數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5D7EB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點擊</w:t>
            </w: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附件</w:t>
            </w: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總數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9126F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回應</w:t>
            </w: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信箱</w:t>
            </w: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統計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511C6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受測</w:t>
            </w: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信箱</w:t>
            </w: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總數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7D709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每人</w:t>
            </w: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寄送</w:t>
            </w: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</w:r>
            <w:proofErr w:type="gramStart"/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封數</w:t>
            </w:r>
            <w:proofErr w:type="gramEnd"/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142B9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總寄送</w:t>
            </w:r>
            <w:proofErr w:type="gramEnd"/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</w:r>
            <w:proofErr w:type="gramStart"/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封數</w:t>
            </w:r>
            <w:proofErr w:type="gramEnd"/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96D81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互動</w:t>
            </w: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總數</w:t>
            </w:r>
          </w:p>
        </w:tc>
      </w:tr>
      <w:tr w:rsidR="008C49DD" w:rsidRPr="008C49DD" w14:paraId="2CD4BFCE" w14:textId="77777777" w:rsidTr="004A7DD4">
        <w:trPr>
          <w:trHeight w:val="494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E0353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27779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186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E1B26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175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45181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57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78D65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812C3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104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4B015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255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40F8A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4E8E9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1020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8334B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239</w:t>
            </w:r>
          </w:p>
        </w:tc>
      </w:tr>
      <w:tr w:rsidR="008C49DD" w:rsidRPr="008C49DD" w14:paraId="735BC568" w14:textId="77777777" w:rsidTr="004A7DD4">
        <w:trPr>
          <w:trHeight w:val="494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F0977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B0CF2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316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C7D59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1AC94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87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67D50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22DD8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64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591C3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256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59498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2723F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1024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5AB5B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206</w:t>
            </w:r>
          </w:p>
        </w:tc>
      </w:tr>
      <w:tr w:rsidR="008C49DD" w:rsidRPr="008C49DD" w14:paraId="0D0C1AB0" w14:textId="77777777" w:rsidTr="004A7DD4">
        <w:trPr>
          <w:trHeight w:val="494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110A8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8C9D4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376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D131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116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CEBFC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22AE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D1D17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73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1D7D3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304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16350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BCD9A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1520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B691B" w14:textId="77777777" w:rsidR="008C49DD" w:rsidRPr="008C49DD" w:rsidRDefault="008C49DD" w:rsidP="008C49DD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8C49DD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148</w:t>
            </w:r>
          </w:p>
        </w:tc>
      </w:tr>
    </w:tbl>
    <w:p w14:paraId="3B29C834" w14:textId="77777777" w:rsidR="008C49DD" w:rsidRPr="008C49DD" w:rsidRDefault="008C49DD" w:rsidP="008C49DD">
      <w:pPr>
        <w:rPr>
          <w:rFonts w:eastAsia="新細明體"/>
          <w:lang w:eastAsia="zh-TW"/>
        </w:rPr>
      </w:pPr>
    </w:p>
    <w:p w14:paraId="4C2DFECA" w14:textId="77777777" w:rsidR="00342B5E" w:rsidRDefault="00342B5E">
      <w:pPr>
        <w:rPr>
          <w:rFonts w:ascii="Taipei Sans TC Beta" w:eastAsia="Taipei Sans TC Beta" w:hAnsi="Taipei Sans TC Beta" w:cstheme="majorBidi"/>
          <w:b/>
          <w:bCs/>
          <w:color w:val="365F91" w:themeColor="accent1" w:themeShade="BF"/>
          <w:sz w:val="28"/>
          <w:szCs w:val="28"/>
          <w:lang w:eastAsia="zh-TW"/>
        </w:rPr>
      </w:pPr>
      <w:r>
        <w:rPr>
          <w:rFonts w:ascii="Taipei Sans TC Beta" w:eastAsia="Taipei Sans TC Beta" w:hAnsi="Taipei Sans TC Beta"/>
          <w:lang w:eastAsia="zh-TW"/>
        </w:rPr>
        <w:br w:type="page"/>
      </w:r>
    </w:p>
    <w:p w14:paraId="56A4D1D0" w14:textId="630211E8" w:rsidR="003D3923" w:rsidRPr="00954E0D" w:rsidRDefault="00000000">
      <w:pPr>
        <w:pStyle w:val="1"/>
        <w:rPr>
          <w:rFonts w:ascii="Taipei Sans TC Beta" w:eastAsia="Taipei Sans TC Beta" w:hAnsi="Taipei Sans TC Beta"/>
          <w:lang w:eastAsia="zh-TW"/>
        </w:rPr>
      </w:pPr>
      <w:r w:rsidRPr="00954E0D">
        <w:rPr>
          <w:rFonts w:ascii="Taipei Sans TC Beta" w:eastAsia="Taipei Sans TC Beta" w:hAnsi="Taipei Sans TC Beta"/>
          <w:lang w:eastAsia="zh-TW"/>
        </w:rPr>
        <w:lastRenderedPageBreak/>
        <w:t xml:space="preserve"> 個人統計</w:t>
      </w:r>
    </w:p>
    <w:p w14:paraId="4ED12356" w14:textId="68FF4187" w:rsidR="00342224" w:rsidRDefault="00342224" w:rsidP="00342224">
      <w:pPr>
        <w:rPr>
          <w:rFonts w:ascii="Taipei Sans TC Beta" w:eastAsia="Taipei Sans TC Beta" w:hAnsi="Taipei Sans TC Beta"/>
          <w:lang w:eastAsia="zh-TW"/>
        </w:rPr>
      </w:pPr>
      <w:r w:rsidRPr="00954E0D">
        <w:rPr>
          <w:rFonts w:ascii="Taipei Sans TC Beta" w:eastAsia="Taipei Sans TC Beta" w:hAnsi="Taipei Sans TC Beta"/>
          <w:lang w:eastAsia="zh-TW"/>
        </w:rPr>
        <w:t>以下</w:t>
      </w:r>
      <w:r>
        <w:rPr>
          <w:rFonts w:ascii="Taipei Sans TC Beta" w:eastAsia="Taipei Sans TC Beta" w:hAnsi="Taipei Sans TC Beta" w:hint="eastAsia"/>
          <w:lang w:eastAsia="zh-TW"/>
        </w:rPr>
        <w:t xml:space="preserve">為 </w:t>
      </w:r>
      <w:r w:rsidRPr="00342224">
        <w:rPr>
          <w:rFonts w:ascii="Taipei Sans TC Beta" w:eastAsia="Taipei Sans TC Beta" w:hAnsi="Taipei Sans TC Beta" w:hint="eastAsia"/>
          <w:lang w:eastAsia="zh-TW"/>
        </w:rPr>
        <w:t>蟬聯</w:t>
      </w:r>
      <w:r>
        <w:rPr>
          <w:rFonts w:ascii="Taipei Sans TC Beta" w:eastAsia="Taipei Sans TC Beta" w:hAnsi="Taipei Sans TC Beta" w:hint="eastAsia"/>
          <w:lang w:eastAsia="zh-TW"/>
        </w:rPr>
        <w:t xml:space="preserve">名單 A </w:t>
      </w:r>
      <w:r w:rsidR="00033E08">
        <w:rPr>
          <w:rFonts w:ascii="Taipei Sans TC Beta" w:eastAsia="Taipei Sans TC Beta" w:hAnsi="Taipei Sans TC Beta" w:hint="eastAsia"/>
          <w:lang w:eastAsia="zh-TW"/>
        </w:rPr>
        <w:t>- 三年</w:t>
      </w:r>
    </w:p>
    <w:tbl>
      <w:tblPr>
        <w:tblW w:w="14395" w:type="dxa"/>
        <w:tblInd w:w="3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948"/>
        <w:gridCol w:w="2683"/>
        <w:gridCol w:w="6741"/>
        <w:gridCol w:w="2781"/>
      </w:tblGrid>
      <w:tr w:rsidR="00342224" w:rsidRPr="00342224" w14:paraId="1CBBA13C" w14:textId="77777777" w:rsidTr="00033E08">
        <w:trPr>
          <w:trHeight w:val="71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FB6DF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b/>
                <w:bCs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lang w:eastAsia="zh-TW"/>
              </w:rPr>
              <w:t>姓名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774D5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lang w:eastAsia="zh-TW"/>
              </w:rPr>
              <w:t>蟬聯</w:t>
            </w:r>
            <w:r w:rsidRPr="00342224"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lang w:eastAsia="zh-TW"/>
              </w:rPr>
              <w:br/>
              <w:t>次數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9F7D5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lang w:eastAsia="zh-TW"/>
              </w:rPr>
              <w:t>年度</w:t>
            </w:r>
          </w:p>
        </w:tc>
        <w:tc>
          <w:tcPr>
            <w:tcW w:w="6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561CC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lang w:eastAsia="zh-TW"/>
              </w:rPr>
              <w:t>年度/部門</w:t>
            </w:r>
            <w:r w:rsidRPr="00342224"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lang w:eastAsia="zh-TW"/>
              </w:rPr>
              <w:br/>
              <w:t>分佈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5AA86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lang w:eastAsia="zh-TW"/>
              </w:rPr>
              <w:t>部門清單</w:t>
            </w:r>
          </w:p>
        </w:tc>
      </w:tr>
      <w:tr w:rsidR="00342224" w:rsidRPr="00342224" w14:paraId="162335BA" w14:textId="77777777" w:rsidTr="00033E08">
        <w:trPr>
          <w:trHeight w:val="357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254A5E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李炫逸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A2F49A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EACD6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2023, 2024, 2025</w:t>
            </w:r>
          </w:p>
        </w:tc>
        <w:tc>
          <w:tcPr>
            <w:tcW w:w="6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894F02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2023: 樹林廠; 2024: 總處; 2025: 總處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A8BB38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樹林廠, 總處</w:t>
            </w:r>
          </w:p>
        </w:tc>
      </w:tr>
      <w:tr w:rsidR="00342224" w:rsidRPr="00342224" w14:paraId="032E0761" w14:textId="77777777" w:rsidTr="00033E08">
        <w:trPr>
          <w:trHeight w:val="357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0E700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李碩文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3AE14F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E28CA3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2023, 2024, 2025</w:t>
            </w:r>
          </w:p>
        </w:tc>
        <w:tc>
          <w:tcPr>
            <w:tcW w:w="6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3A0348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2023: 總處; 2024: 總處; 2025: 總處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9CD898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總處</w:t>
            </w:r>
          </w:p>
        </w:tc>
      </w:tr>
      <w:tr w:rsidR="00342224" w:rsidRPr="00342224" w14:paraId="65DDB481" w14:textId="77777777" w:rsidTr="00033E08">
        <w:trPr>
          <w:trHeight w:val="357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DC4A5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林冠君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CDAE75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AA980B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2023, 2024, 2025</w:t>
            </w:r>
          </w:p>
        </w:tc>
        <w:tc>
          <w:tcPr>
            <w:tcW w:w="6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97BA29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 xml:space="preserve">2023: </w:t>
            </w: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達鹿廠</w:t>
            </w:r>
            <w:proofErr w:type="gramEnd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; 2024: 永康廠; 2025: 永康廠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CD7A69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 xml:space="preserve">永康廠, </w:t>
            </w: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達鹿廠</w:t>
            </w:r>
            <w:proofErr w:type="gramEnd"/>
          </w:p>
        </w:tc>
      </w:tr>
      <w:tr w:rsidR="00342224" w:rsidRPr="00342224" w14:paraId="6A587D32" w14:textId="77777777" w:rsidTr="00033E08">
        <w:trPr>
          <w:trHeight w:val="357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62B912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林言滄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629E50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60346F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2023, 2024, 2025</w:t>
            </w:r>
          </w:p>
        </w:tc>
        <w:tc>
          <w:tcPr>
            <w:tcW w:w="6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C86A34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2023: 永康廠; 2024: 永康廠; 2025: 永康廠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9F2B99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永康廠</w:t>
            </w:r>
          </w:p>
        </w:tc>
      </w:tr>
      <w:tr w:rsidR="00342224" w:rsidRPr="00342224" w14:paraId="18D33AA8" w14:textId="77777777" w:rsidTr="00033E08">
        <w:trPr>
          <w:trHeight w:val="357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7E7AA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楊世豪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0F524E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5433E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2023, 2024, 2025</w:t>
            </w:r>
          </w:p>
        </w:tc>
        <w:tc>
          <w:tcPr>
            <w:tcW w:w="6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17140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2023: 新店廠; 2024: 新店廠; 2025: 新店廠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E261EA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新店廠</w:t>
            </w:r>
          </w:p>
        </w:tc>
      </w:tr>
      <w:tr w:rsidR="00342224" w:rsidRPr="00342224" w14:paraId="75E7A334" w14:textId="77777777" w:rsidTr="00033E08">
        <w:trPr>
          <w:trHeight w:val="357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E010A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楊欽智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FADDCF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C2DBD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2023, 2024, 2025</w:t>
            </w:r>
          </w:p>
        </w:tc>
        <w:tc>
          <w:tcPr>
            <w:tcW w:w="6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134F7B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 xml:space="preserve">2023: </w:t>
            </w: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達清</w:t>
            </w:r>
            <w:proofErr w:type="gramEnd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 xml:space="preserve">; 2024: </w:t>
            </w: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達清南</w:t>
            </w:r>
            <w:proofErr w:type="gramEnd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 xml:space="preserve">; 2025: </w:t>
            </w: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達清南</w:t>
            </w:r>
            <w:proofErr w:type="gramEnd"/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CCE6B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達清</w:t>
            </w:r>
            <w:proofErr w:type="gramEnd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 xml:space="preserve">, </w:t>
            </w: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達清南</w:t>
            </w:r>
            <w:proofErr w:type="gramEnd"/>
          </w:p>
        </w:tc>
      </w:tr>
      <w:tr w:rsidR="00342224" w:rsidRPr="00342224" w14:paraId="7E735D0E" w14:textId="77777777" w:rsidTr="00033E08">
        <w:trPr>
          <w:trHeight w:val="357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6CF4E8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楊芳哲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C3B3A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78FCD5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2023, 2024, 2025</w:t>
            </w:r>
          </w:p>
        </w:tc>
        <w:tc>
          <w:tcPr>
            <w:tcW w:w="6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884C46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2023: 永康廠; 2024: 永康廠; 2025: 永康廠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E2EB8D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永康廠</w:t>
            </w:r>
          </w:p>
        </w:tc>
      </w:tr>
      <w:tr w:rsidR="00342224" w:rsidRPr="00342224" w14:paraId="111668AC" w14:textId="77777777" w:rsidTr="00033E08">
        <w:trPr>
          <w:trHeight w:val="357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C5E450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江淑惠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D49F37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ECC5C3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2023, 2024, 2025</w:t>
            </w:r>
          </w:p>
        </w:tc>
        <w:tc>
          <w:tcPr>
            <w:tcW w:w="6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6BC04C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2023: 新店廠; 2024: 新店廠; 2025: 新店廠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BD2A8E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新店廠</w:t>
            </w:r>
          </w:p>
        </w:tc>
      </w:tr>
      <w:tr w:rsidR="00342224" w:rsidRPr="00342224" w14:paraId="3318D8B4" w14:textId="77777777" w:rsidTr="00033E08">
        <w:trPr>
          <w:trHeight w:val="357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A5538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葉信毅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640ACD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FF42ED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2023, 2024, 2025</w:t>
            </w:r>
          </w:p>
        </w:tc>
        <w:tc>
          <w:tcPr>
            <w:tcW w:w="6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B73984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2023: 八里廠; 2024: 八里廠; 2025: 八里廠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26585E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八里廠</w:t>
            </w:r>
          </w:p>
        </w:tc>
      </w:tr>
      <w:tr w:rsidR="00342224" w:rsidRPr="00342224" w14:paraId="73A72071" w14:textId="77777777" w:rsidTr="00033E08">
        <w:trPr>
          <w:trHeight w:val="357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3E40F7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謝淑娟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4F19D2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9E822E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2023, 2024, 2025</w:t>
            </w:r>
          </w:p>
        </w:tc>
        <w:tc>
          <w:tcPr>
            <w:tcW w:w="6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F4DFF9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2023: 總處; 2024: 總處; 2025: 總處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413551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總處</w:t>
            </w:r>
          </w:p>
        </w:tc>
      </w:tr>
      <w:tr w:rsidR="00342224" w:rsidRPr="00342224" w14:paraId="7A635981" w14:textId="77777777" w:rsidTr="00033E08">
        <w:trPr>
          <w:trHeight w:val="357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947BD8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賴俊宏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6003C7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DE24E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2023, 2024, 2025</w:t>
            </w:r>
          </w:p>
        </w:tc>
        <w:tc>
          <w:tcPr>
            <w:tcW w:w="6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F8B4C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2023: 樹林廠; 2024: 樹林廠; 2025: 樹林廠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FCEF5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樹林廠</w:t>
            </w:r>
          </w:p>
        </w:tc>
      </w:tr>
      <w:tr w:rsidR="00342224" w:rsidRPr="00342224" w14:paraId="5CE4D7CA" w14:textId="77777777" w:rsidTr="00033E08">
        <w:trPr>
          <w:trHeight w:val="357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D9529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陳建維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0023EF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6F39B9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2023, 2024, 2025</w:t>
            </w:r>
          </w:p>
        </w:tc>
        <w:tc>
          <w:tcPr>
            <w:tcW w:w="6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66D5C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2023: 仁武廠; 2024: 仁武廠; 2025: 仁武廠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9E45B4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仁武廠</w:t>
            </w:r>
          </w:p>
        </w:tc>
      </w:tr>
      <w:tr w:rsidR="00342224" w:rsidRPr="00342224" w14:paraId="7ECFA85D" w14:textId="77777777" w:rsidTr="00033E08">
        <w:trPr>
          <w:trHeight w:val="357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375293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黃志成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7A459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18C718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2023, 2024, 2025</w:t>
            </w:r>
          </w:p>
        </w:tc>
        <w:tc>
          <w:tcPr>
            <w:tcW w:w="6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AB89C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2023: 仁武廠; 2024: 仁武廠; 2025: 仁武廠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A93129" w14:textId="77777777" w:rsidR="00342224" w:rsidRPr="00342224" w:rsidRDefault="00342224" w:rsidP="00033E08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仁武廠</w:t>
            </w:r>
          </w:p>
        </w:tc>
      </w:tr>
    </w:tbl>
    <w:p w14:paraId="234951BA" w14:textId="77777777" w:rsidR="00342224" w:rsidRDefault="00342224">
      <w:pPr>
        <w:rPr>
          <w:rFonts w:ascii="Taipei Sans TC Beta" w:eastAsia="Taipei Sans TC Beta" w:hAnsi="Taipei Sans TC Beta"/>
          <w:lang w:eastAsia="zh-TW"/>
        </w:rPr>
      </w:pPr>
    </w:p>
    <w:p w14:paraId="29BAADC7" w14:textId="77777777" w:rsidR="00342224" w:rsidRDefault="00342224">
      <w:pPr>
        <w:rPr>
          <w:rFonts w:ascii="Taipei Sans TC Beta" w:eastAsia="Taipei Sans TC Beta" w:hAnsi="Taipei Sans TC Beta"/>
          <w:lang w:eastAsia="zh-TW"/>
        </w:rPr>
      </w:pPr>
      <w:r>
        <w:rPr>
          <w:rFonts w:ascii="Taipei Sans TC Beta" w:eastAsia="Taipei Sans TC Beta" w:hAnsi="Taipei Sans TC Beta"/>
          <w:lang w:eastAsia="zh-TW"/>
        </w:rPr>
        <w:br w:type="page"/>
      </w:r>
    </w:p>
    <w:p w14:paraId="7E67DF6D" w14:textId="7AD25AD9" w:rsidR="00342224" w:rsidRDefault="00342224" w:rsidP="00342224">
      <w:pPr>
        <w:rPr>
          <w:rFonts w:ascii="Taipei Sans TC Beta" w:eastAsia="Taipei Sans TC Beta" w:hAnsi="Taipei Sans TC Beta"/>
          <w:lang w:eastAsia="zh-TW"/>
        </w:rPr>
      </w:pPr>
      <w:r w:rsidRPr="00954E0D">
        <w:rPr>
          <w:rFonts w:ascii="Taipei Sans TC Beta" w:eastAsia="Taipei Sans TC Beta" w:hAnsi="Taipei Sans TC Beta"/>
          <w:lang w:eastAsia="zh-TW"/>
        </w:rPr>
        <w:t>以下</w:t>
      </w:r>
      <w:r>
        <w:rPr>
          <w:rFonts w:ascii="Taipei Sans TC Beta" w:eastAsia="Taipei Sans TC Beta" w:hAnsi="Taipei Sans TC Beta" w:hint="eastAsia"/>
          <w:lang w:eastAsia="zh-TW"/>
        </w:rPr>
        <w:t xml:space="preserve">為 </w:t>
      </w:r>
      <w:r w:rsidRPr="00342224">
        <w:rPr>
          <w:rFonts w:ascii="Taipei Sans TC Beta" w:eastAsia="Taipei Sans TC Beta" w:hAnsi="Taipei Sans TC Beta" w:hint="eastAsia"/>
          <w:lang w:eastAsia="zh-TW"/>
        </w:rPr>
        <w:t>蟬聯</w:t>
      </w:r>
      <w:r>
        <w:rPr>
          <w:rFonts w:ascii="Taipei Sans TC Beta" w:eastAsia="Taipei Sans TC Beta" w:hAnsi="Taipei Sans TC Beta" w:hint="eastAsia"/>
          <w:lang w:eastAsia="zh-TW"/>
        </w:rPr>
        <w:t xml:space="preserve">名單  </w:t>
      </w:r>
      <w:r>
        <w:rPr>
          <w:rFonts w:ascii="Taipei Sans TC Beta" w:eastAsia="Taipei Sans TC Beta" w:hAnsi="Taipei Sans TC Beta" w:hint="eastAsia"/>
          <w:lang w:eastAsia="zh-TW"/>
        </w:rPr>
        <w:t>B</w:t>
      </w:r>
      <w:r>
        <w:rPr>
          <w:rFonts w:ascii="Taipei Sans TC Beta" w:eastAsia="Taipei Sans TC Beta" w:hAnsi="Taipei Sans TC Beta" w:hint="eastAsia"/>
          <w:lang w:eastAsia="zh-TW"/>
        </w:rPr>
        <w:t xml:space="preserve"> </w:t>
      </w:r>
      <w:r w:rsidR="00033E08">
        <w:rPr>
          <w:rFonts w:ascii="Taipei Sans TC Beta" w:eastAsia="Taipei Sans TC Beta" w:hAnsi="Taipei Sans TC Beta" w:hint="eastAsia"/>
          <w:lang w:eastAsia="zh-TW"/>
        </w:rPr>
        <w:t xml:space="preserve"> - 二次</w:t>
      </w:r>
    </w:p>
    <w:tbl>
      <w:tblPr>
        <w:tblW w:w="14369" w:type="dxa"/>
        <w:tblInd w:w="3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5"/>
        <w:gridCol w:w="530"/>
        <w:gridCol w:w="1281"/>
        <w:gridCol w:w="2967"/>
        <w:gridCol w:w="1556"/>
        <w:gridCol w:w="311"/>
        <w:gridCol w:w="695"/>
        <w:gridCol w:w="530"/>
        <w:gridCol w:w="1281"/>
        <w:gridCol w:w="2967"/>
        <w:gridCol w:w="1556"/>
      </w:tblGrid>
      <w:tr w:rsidR="00342224" w:rsidRPr="00342224" w14:paraId="45355F40" w14:textId="77777777" w:rsidTr="00342224">
        <w:trPr>
          <w:trHeight w:val="59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81DF4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sz w:val="20"/>
                <w:szCs w:val="20"/>
                <w:lang w:eastAsia="zh-TW"/>
              </w:rPr>
              <w:t>姓名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1E8B0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sz w:val="20"/>
                <w:szCs w:val="20"/>
                <w:lang w:eastAsia="zh-TW"/>
              </w:rPr>
              <w:t>蟬聯</w:t>
            </w:r>
            <w:r w:rsidRPr="00342224"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sz w:val="20"/>
                <w:szCs w:val="20"/>
                <w:lang w:eastAsia="zh-TW"/>
              </w:rPr>
              <w:br/>
              <w:t>次數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899FB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sz w:val="20"/>
                <w:szCs w:val="20"/>
                <w:lang w:eastAsia="zh-TW"/>
              </w:rPr>
              <w:t>年度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7F732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sz w:val="20"/>
                <w:szCs w:val="20"/>
                <w:lang w:eastAsia="zh-TW"/>
              </w:rPr>
              <w:t>年度/部門</w:t>
            </w:r>
            <w:r w:rsidRPr="00342224"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sz w:val="20"/>
                <w:szCs w:val="20"/>
                <w:lang w:eastAsia="zh-TW"/>
              </w:rPr>
              <w:br/>
              <w:t>分佈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2F7CF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sz w:val="20"/>
                <w:szCs w:val="20"/>
                <w:lang w:eastAsia="zh-TW"/>
              </w:rPr>
              <w:t>部門清單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296DFC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D0F59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sz w:val="20"/>
                <w:szCs w:val="20"/>
                <w:lang w:eastAsia="zh-TW"/>
              </w:rPr>
              <w:t>姓名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2B767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sz w:val="20"/>
                <w:szCs w:val="20"/>
                <w:lang w:eastAsia="zh-TW"/>
              </w:rPr>
              <w:t>蟬聯</w:t>
            </w:r>
            <w:r w:rsidRPr="00342224"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sz w:val="20"/>
                <w:szCs w:val="20"/>
                <w:lang w:eastAsia="zh-TW"/>
              </w:rPr>
              <w:br/>
              <w:t>次數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2BDBC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sz w:val="20"/>
                <w:szCs w:val="20"/>
                <w:lang w:eastAsia="zh-TW"/>
              </w:rPr>
              <w:t>年度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5D4E7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sz w:val="20"/>
                <w:szCs w:val="20"/>
                <w:lang w:eastAsia="zh-TW"/>
              </w:rPr>
              <w:t>年度/部門</w:t>
            </w:r>
            <w:r w:rsidRPr="00342224"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sz w:val="20"/>
                <w:szCs w:val="20"/>
                <w:lang w:eastAsia="zh-TW"/>
              </w:rPr>
              <w:br/>
              <w:t>分佈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56235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b/>
                <w:bCs/>
                <w:color w:val="000000"/>
                <w:sz w:val="20"/>
                <w:szCs w:val="20"/>
                <w:lang w:eastAsia="zh-TW"/>
              </w:rPr>
              <w:t>部門清單</w:t>
            </w:r>
          </w:p>
        </w:tc>
      </w:tr>
      <w:tr w:rsidR="00342224" w:rsidRPr="00342224" w14:paraId="3A335D8C" w14:textId="77777777" w:rsidTr="00342224">
        <w:trPr>
          <w:trHeight w:val="29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93E57B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劉仲恩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D7613E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BA8540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2024, 2025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96E084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2024: 八里廠; 2025: 八里廠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2FC985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八里廠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52DB8A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BD3060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葉永茂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F59470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4C640E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2023, 2024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73EFC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2023: 八里廠; 2024: 八里廠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8117B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八里廠</w:t>
            </w:r>
          </w:p>
        </w:tc>
      </w:tr>
      <w:tr w:rsidR="00342224" w:rsidRPr="00342224" w14:paraId="1983C63E" w14:textId="77777777" w:rsidTr="00342224">
        <w:trPr>
          <w:trHeight w:val="29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9890BC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吳書青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56412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0CF655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2024, 2025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52F505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2024: 上水-總; 2025: 上水-總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8E87FF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上水-總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0430E8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50414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謝沛</w:t>
            </w: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琁</w:t>
            </w:r>
            <w:proofErr w:type="gram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0A5E44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CF18DD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2024, 2025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F9BF09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2024: 上水-收; 2025: 上水-收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229390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上水-收</w:t>
            </w:r>
          </w:p>
        </w:tc>
      </w:tr>
      <w:tr w:rsidR="00342224" w:rsidRPr="00342224" w14:paraId="04538FBD" w14:textId="77777777" w:rsidTr="00342224">
        <w:trPr>
          <w:trHeight w:val="29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590493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吳英哲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116341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198529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1659DA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 xml:space="preserve">2023: 嘉義廠; 2025: </w:t>
            </w: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達鹿廠</w:t>
            </w:r>
            <w:proofErr w:type="gram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1BF83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 xml:space="preserve">嘉義廠, </w:t>
            </w: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達鹿廠</w:t>
            </w:r>
            <w:proofErr w:type="gramEnd"/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9CCAB8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19F5A6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邱志義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F19E13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49FE4B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2023, 2024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AD5058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2023: 仁武廠; 2024: 仁武廠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03CA5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仁武廠</w:t>
            </w:r>
          </w:p>
        </w:tc>
      </w:tr>
      <w:tr w:rsidR="00342224" w:rsidRPr="00342224" w14:paraId="2D2F4F27" w14:textId="77777777" w:rsidTr="00342224">
        <w:trPr>
          <w:trHeight w:val="29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BDFAA3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呂進標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502CD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89462C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5B556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2023: 永康廠; 2025: 永康廠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1A9CA8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永康廠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F88888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9ACFC0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郭晃榮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0F85B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E47B6D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5FB933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2023: 樹林廠; 2025: 樹林廠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50A0A3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樹林廠</w:t>
            </w:r>
          </w:p>
        </w:tc>
      </w:tr>
      <w:tr w:rsidR="00342224" w:rsidRPr="00342224" w14:paraId="1AAA4D28" w14:textId="77777777" w:rsidTr="00342224">
        <w:trPr>
          <w:trHeight w:val="29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C5F04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廖棉</w:t>
            </w: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蘡</w:t>
            </w:r>
            <w:proofErr w:type="gram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D5D9BF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0F3E31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2023, 2024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D1B46C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2023: 總處; 2024: 總處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345CF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總處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9A0757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187915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郭義良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EA0ACD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AD0ACE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2024, 2025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843A63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2024: 八里廠; 2025: 八里廠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09F42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八里廠</w:t>
            </w:r>
          </w:p>
        </w:tc>
      </w:tr>
      <w:tr w:rsidR="00342224" w:rsidRPr="00342224" w14:paraId="4FB791BC" w14:textId="77777777" w:rsidTr="00342224">
        <w:trPr>
          <w:trHeight w:val="29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EACC5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張偉傑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16CA5C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E03DF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C77F71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2023: 新店廠; 2025: 新店廠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70EE6F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新店廠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781719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1B272C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郭鳳珠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BA9E07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D1A41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2024, 2025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F513CB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2024: 永康廠; 2025: 永康廠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05270B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永康廠</w:t>
            </w:r>
          </w:p>
        </w:tc>
      </w:tr>
      <w:tr w:rsidR="00342224" w:rsidRPr="00342224" w14:paraId="0C2E6027" w14:textId="77777777" w:rsidTr="00342224">
        <w:trPr>
          <w:trHeight w:val="29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EB0BD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張哲訓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AF1B86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FCDDA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2023, 2024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90CCC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2023: 樹林廠; 2024: 樹林廠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7CB777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樹林廠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972366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35F1B9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鄭子鈴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870EBC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4D3BE7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0005A2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2023: 八里廠; 2025: 八里廠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4BCDE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八里廠</w:t>
            </w:r>
          </w:p>
        </w:tc>
      </w:tr>
      <w:tr w:rsidR="00342224" w:rsidRPr="00342224" w14:paraId="75504099" w14:textId="77777777" w:rsidTr="00342224">
        <w:trPr>
          <w:trHeight w:val="29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2B77EE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彭業煌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A4D568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9BB87E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2023, 2024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019F13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2023: 嘉義廠; 2024: 嘉義廠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08BEC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嘉義廠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44A569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AB4B1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陳丁全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2B468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0FC5E8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8441A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2023: 八里廠; 2025: 八里廠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C965BA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八里廠</w:t>
            </w:r>
          </w:p>
        </w:tc>
      </w:tr>
      <w:tr w:rsidR="00342224" w:rsidRPr="00342224" w14:paraId="44479D14" w14:textId="77777777" w:rsidTr="00342224">
        <w:trPr>
          <w:trHeight w:val="29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CB17FB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彭聰賢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63CF53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158681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D5FD86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 xml:space="preserve">2023: </w:t>
            </w: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達鹿廠</w:t>
            </w:r>
            <w:proofErr w:type="gramEnd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 xml:space="preserve">; 2025: </w:t>
            </w: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達鹿廠</w:t>
            </w:r>
            <w:proofErr w:type="gram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6BBE6B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達鹿廠</w:t>
            </w:r>
            <w:proofErr w:type="gramEnd"/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74E650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B463EE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陳君華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6A6546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BBF0AA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2023, 2024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C997A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2023: 永康廠; 2024: 永康廠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8B07D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永康廠</w:t>
            </w:r>
          </w:p>
        </w:tc>
      </w:tr>
      <w:tr w:rsidR="00342224" w:rsidRPr="00342224" w14:paraId="1D2E5EE4" w14:textId="77777777" w:rsidTr="00342224">
        <w:trPr>
          <w:trHeight w:val="29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61D0CD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施崑隆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3F55A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387654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205F4A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2023: 新店廠; 2025: 新店廠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F46D94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新店廠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1C9C7D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AC1319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陳彥旭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55597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913B79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384F3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2023: 八里廠; 2025: 八里廠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018A6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八里廠</w:t>
            </w:r>
          </w:p>
        </w:tc>
      </w:tr>
      <w:tr w:rsidR="00342224" w:rsidRPr="00342224" w14:paraId="7268DB1F" w14:textId="77777777" w:rsidTr="00342224">
        <w:trPr>
          <w:trHeight w:val="29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FB085A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朱文賢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C2F06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24DA37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2023, 2024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D42C13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 xml:space="preserve">2023: </w:t>
            </w: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達清</w:t>
            </w:r>
            <w:proofErr w:type="gramEnd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 xml:space="preserve">; 2024: </w:t>
            </w: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達清</w:t>
            </w:r>
            <w:proofErr w:type="gram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BA24E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達清</w:t>
            </w:r>
            <w:proofErr w:type="gramEnd"/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7E5629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BC5C34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陳志銘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2A13BA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43A26F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2023, 2024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BB4A53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2023: 台中廠; 2024: 台中廠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1F2F5D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台中廠</w:t>
            </w:r>
          </w:p>
        </w:tc>
      </w:tr>
      <w:tr w:rsidR="00342224" w:rsidRPr="00342224" w14:paraId="7C5B579F" w14:textId="77777777" w:rsidTr="00342224">
        <w:trPr>
          <w:trHeight w:val="29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AB3A62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朱育德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BA0D6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86066A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2024, 2025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B0CDB9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2024: 達清高; 2025: 達清高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D11B68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達清高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153F86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32A9E2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陳志雄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AC1166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246F24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2023, 2024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C87FEF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 xml:space="preserve">2023: </w:t>
            </w: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利澤廠</w:t>
            </w:r>
            <w:proofErr w:type="gramEnd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 xml:space="preserve">; 2024: </w:t>
            </w: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利澤廠</w:t>
            </w:r>
            <w:proofErr w:type="gram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E0D514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利澤廠</w:t>
            </w:r>
            <w:proofErr w:type="gramEnd"/>
          </w:p>
        </w:tc>
      </w:tr>
      <w:tr w:rsidR="00342224" w:rsidRPr="00342224" w14:paraId="121F6ACD" w14:textId="77777777" w:rsidTr="00342224">
        <w:trPr>
          <w:trHeight w:val="29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3D7C9A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李敏菁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E1F3F0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582FC8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2023, 2024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2DCD38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2023: 總處; 2024: 總處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6B4B6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總處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EF7C03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756D62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陳春瀚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F230D3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4801E5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D6F9A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2023: 新店廠; 2025: 新店廠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F56BC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新店廠</w:t>
            </w:r>
          </w:p>
        </w:tc>
      </w:tr>
      <w:tr w:rsidR="00342224" w:rsidRPr="00342224" w14:paraId="73785651" w14:textId="77777777" w:rsidTr="00342224">
        <w:trPr>
          <w:trHeight w:val="29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5101BA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林俊鴻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BC32CE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F5FACC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2024, 2025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36EF4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2024: 大發; 2025: 大發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E45072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大發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EEFC07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4797D8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陳智鴻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992AB0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076706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816CA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2023: 上水-北; 2025: 上水-總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F1367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上水-北, 上水-總</w:t>
            </w:r>
          </w:p>
        </w:tc>
      </w:tr>
      <w:tr w:rsidR="00342224" w:rsidRPr="00342224" w14:paraId="6EEC35A6" w14:textId="77777777" w:rsidTr="00342224">
        <w:trPr>
          <w:trHeight w:val="29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946406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林坤生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E2B18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582DA8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DC5C20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 xml:space="preserve">2023: </w:t>
            </w: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達清南</w:t>
            </w:r>
            <w:proofErr w:type="gramEnd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 xml:space="preserve">; 2025: </w:t>
            </w: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達清南</w:t>
            </w:r>
            <w:proofErr w:type="gram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C70626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達清南</w:t>
            </w:r>
            <w:proofErr w:type="gramEnd"/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43C76E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46A8D1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陳義彥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C73C4E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616921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0B0D4D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2023: 總處; 2025: 仁武廠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0A159F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仁武廠, 總處</w:t>
            </w:r>
          </w:p>
        </w:tc>
      </w:tr>
      <w:tr w:rsidR="00342224" w:rsidRPr="00342224" w14:paraId="700EF2D7" w14:textId="77777777" w:rsidTr="00342224">
        <w:trPr>
          <w:trHeight w:val="29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306AE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林振瑞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B43846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DFA108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2024, 2025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319450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2024: 台中廠; 2025: 台中廠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383D2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台中廠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B5096B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3750ED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陳言語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283BBD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87882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2024, 2025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840292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2024: 上水-墾; 2025: 上水-墾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6371BB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上水-墾</w:t>
            </w:r>
          </w:p>
        </w:tc>
      </w:tr>
      <w:tr w:rsidR="00342224" w:rsidRPr="00342224" w14:paraId="55DC1678" w14:textId="77777777" w:rsidTr="00342224">
        <w:trPr>
          <w:trHeight w:val="29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870F21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林</w:t>
            </w: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烜</w:t>
            </w:r>
            <w:proofErr w:type="gramEnd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正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5C238E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CCCBC4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2024, 2025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B1D520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2024: 上水-</w:t>
            </w: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迪</w:t>
            </w:r>
            <w:proofErr w:type="gramEnd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; 2025: 上水-</w:t>
            </w: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迪</w:t>
            </w:r>
            <w:proofErr w:type="gram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A0BEF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上水-</w:t>
            </w: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迪</w:t>
            </w:r>
            <w:proofErr w:type="gramEnd"/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B8AB77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6AD53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馬毓俊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8432B9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9AEC40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635A2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2023: 仁武廠; 2025: 仁武廠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44E49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仁武廠</w:t>
            </w:r>
          </w:p>
        </w:tc>
      </w:tr>
      <w:tr w:rsidR="00342224" w:rsidRPr="00342224" w14:paraId="0563F1E9" w14:textId="77777777" w:rsidTr="00342224">
        <w:trPr>
          <w:trHeight w:val="29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56CC29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林</w:t>
            </w: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韡紘</w:t>
            </w:r>
            <w:proofErr w:type="gram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3478A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3C62B5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2023, 2024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390F9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2023: 八里廠; 2024: 八里廠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FD646A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八里廠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022D0C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86E6A0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sz w:val="20"/>
                <w:szCs w:val="20"/>
                <w:lang w:eastAsia="zh-TW"/>
              </w:rPr>
            </w:pP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駱姵妤</w:t>
            </w:r>
            <w:proofErr w:type="gram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4A439E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10E6C7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2023, 2024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724D17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2023: 總處; 2024: 總處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043B4D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總處</w:t>
            </w:r>
          </w:p>
        </w:tc>
      </w:tr>
      <w:tr w:rsidR="00342224" w:rsidRPr="00342224" w14:paraId="226BDD86" w14:textId="77777777" w:rsidTr="00342224">
        <w:trPr>
          <w:trHeight w:val="29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443190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江俊霖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2E4ACF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F8DDCF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2023, 2024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623CA5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2023: 總處; 2024: 總處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D55BE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總處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8F1EA9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97FB8D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黃佳生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9A5F57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83DAF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33B71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2023: 仁武廠; 2025: 仁武廠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BC21DC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仁武廠</w:t>
            </w:r>
          </w:p>
        </w:tc>
      </w:tr>
      <w:tr w:rsidR="00342224" w:rsidRPr="00342224" w14:paraId="23964685" w14:textId="77777777" w:rsidTr="00342224">
        <w:trPr>
          <w:trHeight w:val="29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1E2709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洪文彬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C5770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43555A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2024, 2025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E4C97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2024: 八里廠; 2025: 八里廠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3D101A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八里廠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9F87B8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266241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黃信樺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942B3C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4B6B8B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2024, 2025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69B007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2024: 八里廠; 2025: 八里廠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92D230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八里廠</w:t>
            </w:r>
          </w:p>
        </w:tc>
      </w:tr>
      <w:tr w:rsidR="00342224" w:rsidRPr="00342224" w14:paraId="083A76B3" w14:textId="77777777" w:rsidTr="00342224">
        <w:trPr>
          <w:trHeight w:val="29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1C0FF1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王妙華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9C7028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7A60C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F9C2F9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 xml:space="preserve">2023: </w:t>
            </w: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達鹿廠</w:t>
            </w:r>
            <w:proofErr w:type="gramEnd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 xml:space="preserve">; 2025: </w:t>
            </w: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達鹿廠</w:t>
            </w:r>
            <w:proofErr w:type="gram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B98F2A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達鹿廠</w:t>
            </w:r>
            <w:proofErr w:type="gramEnd"/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B62DC0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060360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黃信行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BC77FB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3A68F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2023, 2024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2995A3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2023: 新店廠; 2024: 新店廠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5E7851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新店廠</w:t>
            </w:r>
          </w:p>
        </w:tc>
      </w:tr>
      <w:tr w:rsidR="00342224" w:rsidRPr="00342224" w14:paraId="436E83D9" w14:textId="77777777" w:rsidTr="00342224">
        <w:trPr>
          <w:trHeight w:val="29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E85824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胡明昌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8A2FDF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5B7333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2024, 2025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5F48AB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 xml:space="preserve">2024: </w:t>
            </w: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達清南</w:t>
            </w:r>
            <w:proofErr w:type="gramEnd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 xml:space="preserve">; 2025: </w:t>
            </w: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達清南</w:t>
            </w:r>
            <w:proofErr w:type="gram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737321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達清南</w:t>
            </w:r>
            <w:proofErr w:type="gramEnd"/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149CDF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D2CF5B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黃建發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69C6AD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F7B4FC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E71518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 xml:space="preserve">2023: </w:t>
            </w: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達鹿廠</w:t>
            </w:r>
            <w:proofErr w:type="gramEnd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 xml:space="preserve">; 2025: </w:t>
            </w: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達鹿廠</w:t>
            </w:r>
            <w:proofErr w:type="gram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102A0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proofErr w:type="gramStart"/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達鹿廠</w:t>
            </w:r>
            <w:proofErr w:type="gramEnd"/>
          </w:p>
        </w:tc>
      </w:tr>
      <w:tr w:rsidR="00342224" w:rsidRPr="00342224" w14:paraId="5D6A7934" w14:textId="77777777" w:rsidTr="00342224">
        <w:trPr>
          <w:trHeight w:val="29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C4FFDE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莊正光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988791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95AE0D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431A8B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2023: 台中廠; 2025: 台中廠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5DF69B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台中廠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CA3CF4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91094C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黃永吉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1E8C56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FAC1D8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2023, 2025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EB4606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2023: 上水-收; 2025: 上水-收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EA23C2" w14:textId="77777777" w:rsidR="00342224" w:rsidRPr="00342224" w:rsidRDefault="00342224" w:rsidP="0034222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</w:pPr>
            <w:r w:rsidRPr="00342224">
              <w:rPr>
                <w:rFonts w:ascii="Taipei Sans TC Beta" w:eastAsia="Taipei Sans TC Beta" w:hAnsi="Taipei Sans TC Beta" w:cs="新細明體" w:hint="eastAsia"/>
                <w:color w:val="000000"/>
                <w:sz w:val="20"/>
                <w:szCs w:val="20"/>
                <w:lang w:eastAsia="zh-TW"/>
              </w:rPr>
              <w:t>上水-收</w:t>
            </w:r>
          </w:p>
        </w:tc>
      </w:tr>
    </w:tbl>
    <w:p w14:paraId="1C72E27F" w14:textId="77777777" w:rsidR="00342224" w:rsidRDefault="00342224">
      <w:pPr>
        <w:rPr>
          <w:rFonts w:ascii="Taipei Sans TC Beta" w:eastAsia="Taipei Sans TC Beta" w:hAnsi="Taipei Sans TC Beta" w:hint="eastAsia"/>
          <w:lang w:eastAsia="zh-TW"/>
        </w:rPr>
      </w:pPr>
    </w:p>
    <w:p w14:paraId="0F25838C" w14:textId="77777777" w:rsidR="00342B5E" w:rsidRDefault="00342B5E">
      <w:pPr>
        <w:rPr>
          <w:rFonts w:ascii="Taipei Sans TC Beta" w:eastAsia="Taipei Sans TC Beta" w:hAnsi="Taipei Sans TC Beta"/>
          <w:lang w:eastAsia="zh-TW"/>
        </w:rPr>
      </w:pPr>
      <w:r>
        <w:rPr>
          <w:rFonts w:ascii="Taipei Sans TC Beta" w:eastAsia="Taipei Sans TC Beta" w:hAnsi="Taipei Sans TC Beta"/>
          <w:lang w:eastAsia="zh-TW"/>
        </w:rPr>
        <w:br w:type="page"/>
      </w:r>
    </w:p>
    <w:p w14:paraId="7CD28305" w14:textId="77777777" w:rsidR="00817585" w:rsidRDefault="00817585" w:rsidP="00817585">
      <w:pPr>
        <w:rPr>
          <w:rFonts w:ascii="Taipei Sans TC Beta" w:eastAsia="Taipei Sans TC Beta" w:hAnsi="Taipei Sans TC Beta"/>
          <w:lang w:eastAsia="zh-TW"/>
        </w:rPr>
      </w:pPr>
      <w:r w:rsidRPr="00954E0D">
        <w:rPr>
          <w:rFonts w:ascii="Taipei Sans TC Beta" w:eastAsia="Taipei Sans TC Beta" w:hAnsi="Taipei Sans TC Beta"/>
          <w:lang w:eastAsia="zh-TW"/>
        </w:rPr>
        <w:t>以下表格為逐年 Top 50</w:t>
      </w:r>
      <w:r>
        <w:rPr>
          <w:rFonts w:ascii="Taipei Sans TC Beta" w:eastAsia="Taipei Sans TC Beta" w:hAnsi="Taipei Sans TC Beta" w:hint="eastAsia"/>
          <w:lang w:eastAsia="zh-TW"/>
        </w:rPr>
        <w:t xml:space="preserve"> 名單</w:t>
      </w:r>
    </w:p>
    <w:tbl>
      <w:tblPr>
        <w:tblW w:w="14595" w:type="dxa"/>
        <w:tblInd w:w="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5"/>
        <w:gridCol w:w="868"/>
        <w:gridCol w:w="868"/>
        <w:gridCol w:w="478"/>
        <w:gridCol w:w="478"/>
        <w:gridCol w:w="478"/>
        <w:gridCol w:w="478"/>
        <w:gridCol w:w="478"/>
        <w:gridCol w:w="240"/>
        <w:gridCol w:w="575"/>
        <w:gridCol w:w="868"/>
        <w:gridCol w:w="868"/>
        <w:gridCol w:w="479"/>
        <w:gridCol w:w="479"/>
        <w:gridCol w:w="479"/>
        <w:gridCol w:w="479"/>
        <w:gridCol w:w="479"/>
        <w:gridCol w:w="240"/>
        <w:gridCol w:w="575"/>
        <w:gridCol w:w="869"/>
        <w:gridCol w:w="869"/>
        <w:gridCol w:w="479"/>
        <w:gridCol w:w="479"/>
        <w:gridCol w:w="479"/>
        <w:gridCol w:w="479"/>
        <w:gridCol w:w="479"/>
      </w:tblGrid>
      <w:tr w:rsidR="00817585" w:rsidRPr="00045821" w14:paraId="007B18C3" w14:textId="77777777" w:rsidTr="00081714">
        <w:trPr>
          <w:trHeight w:val="51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9633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年份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0C2F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姓名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3A91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部門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99AE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開啟</w:t>
            </w: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郵件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8BD2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點擊</w:t>
            </w: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連結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D593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點擊</w:t>
            </w: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附件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4308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互動</w:t>
            </w: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總數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8E1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排行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4980DC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5387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年份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681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姓名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A87B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部門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60C6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開啟</w:t>
            </w: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郵件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258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點擊</w:t>
            </w: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連結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7C95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點擊</w:t>
            </w: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附件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30C7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互動</w:t>
            </w: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總數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3F1AAC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排行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931C96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8028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年份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4EE6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姓名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A893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部門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F960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開啟</w:t>
            </w: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郵件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BF64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點擊</w:t>
            </w: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連結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379A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點擊</w:t>
            </w: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附件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DD0A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互動</w:t>
            </w: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總數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B9B8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排行</w:t>
            </w:r>
          </w:p>
        </w:tc>
      </w:tr>
      <w:tr w:rsidR="00817585" w:rsidRPr="00045821" w14:paraId="612FB8A1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1AE9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3576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朱奕</w:t>
            </w: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璇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C13F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總處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7E11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25BA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3405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B45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7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BE3F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6C583E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2E4F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7286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李敏菁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5F29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總處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8C91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7A50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34C1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C12C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8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999747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F161C6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D4C9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082F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洪文彬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D217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八里廠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97CA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F723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DDBF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C2B6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91F3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</w:tr>
      <w:tr w:rsidR="00817585" w:rsidRPr="00045821" w14:paraId="65D57365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ADA0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BC4D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林冠君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C4FA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達鹿廠</w:t>
            </w:r>
            <w:proofErr w:type="gramEnd"/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81BF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6E22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F985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3F9B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6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0304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0B9209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3D9A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1E09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林</w:t>
            </w: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韡紘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1E38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八里廠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2E11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17BB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4890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8BD8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8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FCFAC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F2C95D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DC0E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F6A8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胡明昌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60DB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達清南</w:t>
            </w:r>
            <w:proofErr w:type="gramEnd"/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7FA9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4808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31AC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606A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9F26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</w:tr>
      <w:tr w:rsidR="00817585" w:rsidRPr="00045821" w14:paraId="485FCE4B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8CDF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1981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張哲訓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4F97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樹林廠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2D97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C990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72E0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EB5B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EE7A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289E34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042E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36F4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王郁萱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1156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總處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F71C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DADB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D78F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6FD9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8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1EA68F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8CA661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A377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EF79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賴俊宏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E605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樹林廠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37BD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2DFD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1204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11FD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23D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</w:tr>
      <w:tr w:rsidR="00817585" w:rsidRPr="00045821" w14:paraId="3DBE78B4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9FA8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BD68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林義傑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173E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永康廠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71DC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D7CF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FA8E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FA75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2C2F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C2D5C5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C1F5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B2D1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茅士強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E899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台中廠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B6A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BEDD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16F9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3873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8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817372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DAAA0E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C119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BACD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黃信樺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3806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八里廠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22C1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2301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AE17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8F55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8D34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</w:tr>
      <w:tr w:rsidR="00817585" w:rsidRPr="00045821" w14:paraId="7A0DD785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95B6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5036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洪博彥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0064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新店廠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D50F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81F7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C359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059B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DA1F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95B18D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762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1B17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葉永茂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22E7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八里廠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E992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7216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A109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A468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8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111215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5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939783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7011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0F6D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劉仲恩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B68A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八里廠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9DB5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0F6F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04C4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C4AF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4BE8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5</w:t>
            </w:r>
          </w:p>
        </w:tc>
      </w:tr>
      <w:tr w:rsidR="00817585" w:rsidRPr="00045821" w14:paraId="56DE5FF6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1F60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8A6B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秦聖儀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8B9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嘉義廠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B560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F540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69CE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F25E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D3D9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111D38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CC91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A880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駱姵妤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B81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總處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29AC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8910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046A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36CB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8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EBE1C6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6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E55056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DBDD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82D5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林冠君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FDC0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永康廠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8398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D32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924B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333C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5962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6</w:t>
            </w:r>
          </w:p>
        </w:tc>
      </w:tr>
      <w:tr w:rsidR="00817585" w:rsidRPr="00045821" w14:paraId="756C00D0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43BA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0727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胡志鴻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43D6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利澤廠</w:t>
            </w:r>
            <w:proofErr w:type="gramEnd"/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4BA7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322F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1BB4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B0A5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9244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E3225E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5659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714B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吳羅誠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1A50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台中廠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5494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8D7B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7BCA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C34B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6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A2F549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7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4CC949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D7B7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63B7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林</w:t>
            </w: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烜</w:t>
            </w:r>
            <w:proofErr w:type="gramEnd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正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A5F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上水-</w:t>
            </w: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迪</w:t>
            </w:r>
            <w:proofErr w:type="gramEnd"/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2998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644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BAD1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B44A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4E46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7</w:t>
            </w:r>
          </w:p>
        </w:tc>
      </w:tr>
      <w:tr w:rsidR="00817585" w:rsidRPr="00045821" w14:paraId="4F21BD52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815E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C75B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謝伊庭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CB59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新店廠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E254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84DE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1C3E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6449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271D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485C07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53EA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1EAC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朱文賢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D6A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達清</w:t>
            </w:r>
            <w:proofErr w:type="gramEnd"/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213F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4C20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42B1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69D3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6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F0A7BA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8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035CD3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EAF3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5A57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林言滄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93B5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永康廠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7521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577D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2C55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8DBA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FF2C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8</w:t>
            </w:r>
          </w:p>
        </w:tc>
      </w:tr>
      <w:tr w:rsidR="00817585" w:rsidRPr="00045821" w14:paraId="2C86EF2C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8C46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2DC6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張偉傑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D945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新店廠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F8C7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B9A8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4E25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C42F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2581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3A98FE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2FAF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3CD3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楊</w:t>
            </w: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昇</w:t>
            </w:r>
            <w:proofErr w:type="gramEnd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淮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3D8B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樹林廠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DF7D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ABE2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D314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89EE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6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D35C90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9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36E172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A94B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9471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陳建維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A1AA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仁武廠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E0AF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188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0ADC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6BB5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E42D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9</w:t>
            </w:r>
          </w:p>
        </w:tc>
      </w:tr>
      <w:tr w:rsidR="00817585" w:rsidRPr="00045821" w14:paraId="7E8D7DB8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2464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DD8D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李碩文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5B1C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總處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15C0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38E5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99D9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F83D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1D51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D68316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C8CF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7E6C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陳志雄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DF38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利澤廠</w:t>
            </w:r>
            <w:proofErr w:type="gramEnd"/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37C2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E80F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56DC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2198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6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5B2C6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10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9C2969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8541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F789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陳春瀚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0DD3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新店廠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45E7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8543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2C3A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8AE1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A983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10</w:t>
            </w:r>
          </w:p>
        </w:tc>
      </w:tr>
      <w:tr w:rsidR="00817585" w:rsidRPr="00045821" w14:paraId="46C1F729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E79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D6D7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林家妤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E21E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達鹿廠</w:t>
            </w:r>
            <w:proofErr w:type="gramEnd"/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D44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9DD3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9514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F6AF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6F6E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FCA8A6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B873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07E3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陳言語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5CC7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上水-墾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26AB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5CFC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07CC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EB6F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6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15E7DD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11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10FA0D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92C5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8061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陳義彥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D6D9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仁武廠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1917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6861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387A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82DB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FB9A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11</w:t>
            </w:r>
          </w:p>
        </w:tc>
      </w:tr>
      <w:tr w:rsidR="00817585" w:rsidRPr="00045821" w14:paraId="29C329A9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3C24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0E43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林</w:t>
            </w: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韡紘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0550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八里廠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A736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97D6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C832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F512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8CF3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6D20B2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1D9E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0BEB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周益利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0755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總處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2CA7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F4B0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DD35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5FE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748528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12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C93787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20CA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C5A2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周曉薇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C65B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上水-竹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5D5A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20A6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728F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AF06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4ADF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12</w:t>
            </w:r>
          </w:p>
        </w:tc>
      </w:tr>
      <w:tr w:rsidR="00817585" w:rsidRPr="00045821" w14:paraId="37D16AED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20A1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9079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楊欽智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413E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達清</w:t>
            </w:r>
            <w:proofErr w:type="gramEnd"/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C50A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FA27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869C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DBF4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F8FB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D29043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2CC2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ED3C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張哲訓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4A7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樹林廠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7A00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2F14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E13B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844A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F8E925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13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B90B4A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F223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F7C2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唐志昇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9DF0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達鹿廠</w:t>
            </w:r>
            <w:proofErr w:type="gramEnd"/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DA54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A3BD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6263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4923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98B4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13</w:t>
            </w:r>
          </w:p>
        </w:tc>
      </w:tr>
      <w:tr w:rsidR="00817585" w:rsidRPr="00045821" w14:paraId="618B7C7D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FE62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D612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楊芳哲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3E54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永康廠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0FBF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FEF2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687B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0EAB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A59A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9DE6BA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5D06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898E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朱育德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E59B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達清高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58B9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9EBD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A516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2C21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5E254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14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5CA1FE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63FA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4AAA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李之維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CED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新店廠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5B43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099D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9EB5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5A77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76C8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14</w:t>
            </w:r>
          </w:p>
        </w:tc>
      </w:tr>
      <w:tr w:rsidR="00817585" w:rsidRPr="00045821" w14:paraId="69FC6D78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3B48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0A4B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蕭健宏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AB60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樹林廠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5E5F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3E9C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C683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6AF4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EA0C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05A499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6A74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D600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林</w:t>
            </w: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烜</w:t>
            </w:r>
            <w:proofErr w:type="gramEnd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正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A070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上水-</w:t>
            </w: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迪</w:t>
            </w:r>
            <w:proofErr w:type="gramEnd"/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D1FA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4A17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0A8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6BA2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11021F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15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2F4CD1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DA21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FEF0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李碩文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7D0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總處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3049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4756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94BC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E180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D41A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15</w:t>
            </w:r>
          </w:p>
        </w:tc>
      </w:tr>
      <w:tr w:rsidR="00817585" w:rsidRPr="00045821" w14:paraId="146A0889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0919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D8D5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謝淑娟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433B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總處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20B0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D703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5FC8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613D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3497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EB61C7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F0F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E6D8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楊世豪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C7FF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新店廠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5780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B5E5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F24B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07D0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398B1B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16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3E7446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6FE8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F0E4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林坤生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4A5F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達清南</w:t>
            </w:r>
            <w:proofErr w:type="gramEnd"/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F061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862C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2A41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DF5D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D6A7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16</w:t>
            </w:r>
          </w:p>
        </w:tc>
      </w:tr>
      <w:tr w:rsidR="00817585" w:rsidRPr="00045821" w14:paraId="76E6663B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6372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F972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陳尚賢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6C34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八里廠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D79C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5364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05F7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A527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B301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6E1DD4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268E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F085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楊芳哲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EA6D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永康廠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3BF1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7345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DD0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F0CD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8C6FE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17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DAD6B3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74B0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6969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林文騰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C4ED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八里廠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A41A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6C8C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0DA2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DC09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14F9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17</w:t>
            </w:r>
          </w:p>
        </w:tc>
      </w:tr>
      <w:tr w:rsidR="00817585" w:rsidRPr="00045821" w14:paraId="1AE6EB42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CEF9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0BEB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黃志成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0346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仁武廠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69AA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ABE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D136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E64D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00AD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70D89F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1AB3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2D79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章淳皓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6926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八里廠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C4B1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AB0D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EF40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3CAA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E61CE3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18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9310FB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A88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4475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楊欽智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8C6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達清南</w:t>
            </w:r>
            <w:proofErr w:type="gramEnd"/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517C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EE40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E77C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5A63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7850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18</w:t>
            </w:r>
          </w:p>
        </w:tc>
      </w:tr>
      <w:tr w:rsidR="00817585" w:rsidRPr="00045821" w14:paraId="35F75C75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BFFA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C21E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劉昭智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D928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達鹿廠</w:t>
            </w:r>
            <w:proofErr w:type="gramEnd"/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A34C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8A9C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673E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AC9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1467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6490C8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1C9C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7402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謝沛</w:t>
            </w: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琁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5A02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上水-收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D5BD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9545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59CD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FD5E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9CDB6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19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39AB16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476D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0C9D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楊芳哲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BF08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永康廠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6761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C8B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CDA1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7746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886C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19</w:t>
            </w:r>
          </w:p>
        </w:tc>
      </w:tr>
      <w:tr w:rsidR="00817585" w:rsidRPr="00045821" w14:paraId="3C2AF776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2B80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A3E2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吳英哲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0448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嘉義廠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2A6E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9789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3BA5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00D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8F78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7FD4A0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D500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4B8F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謝淑娟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8EF6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總處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58FD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D3A1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AB41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AA1A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FD772D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75D2AF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708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B23D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王妙華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9DFE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達鹿廠</w:t>
            </w:r>
            <w:proofErr w:type="gramEnd"/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00FC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A94E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FE1C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6349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B500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</w:t>
            </w:r>
          </w:p>
        </w:tc>
      </w:tr>
      <w:tr w:rsidR="00817585" w:rsidRPr="00045821" w14:paraId="3D938379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443B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6486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廖棉</w:t>
            </w: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蘡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556F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總處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F62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D687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D8F9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9B4E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E964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227114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DDC0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FDF3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黃信行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37B4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新店廠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C35A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3BED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DBA5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1787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6781CB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21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8F17E8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EA4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EE10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黃建發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C136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達鹿廠</w:t>
            </w:r>
            <w:proofErr w:type="gramEnd"/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116E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15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A5BA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AD85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AE80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21</w:t>
            </w:r>
          </w:p>
        </w:tc>
      </w:tr>
      <w:tr w:rsidR="00817585" w:rsidRPr="00045821" w14:paraId="7804BDE3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7E4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3D13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林言滄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E150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永康廠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8A20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CB82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10F8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C73D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52E3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6BABA6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E447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50F1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黃雅平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02C3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上水-樹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BF0A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BE78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DC3A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73AC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3D5BF3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22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A15E7F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1BF8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DB07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黃志成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7292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仁武廠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1D2C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FAC1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A47C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13B9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811E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22</w:t>
            </w:r>
          </w:p>
        </w:tc>
      </w:tr>
      <w:tr w:rsidR="00817585" w:rsidRPr="00045821" w14:paraId="7401BC79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592E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2191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許家福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A3BE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仁武廠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9335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32DF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7B17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F7C9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C8C3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D1B377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B161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B25A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劉仲恩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F70F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八里廠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CDD7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9DBA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B737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8D30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4147BA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23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0D778E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6E0B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84E7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古君逸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6C74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仁武廠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6DFE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8923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DEDA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3AF6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07E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23</w:t>
            </w:r>
          </w:p>
        </w:tc>
      </w:tr>
      <w:tr w:rsidR="00817585" w:rsidRPr="00045821" w14:paraId="244A9F59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8578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2D3B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賴俊宏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044F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樹林廠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2428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0382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5E4B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4FA9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DEA6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345C40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D7E1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AC10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劉怡萍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CC5E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新店廠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0C88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A5AF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12AE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7799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DB187D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24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EB58DC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D3EE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2C01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吳書青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0179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上水-總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5982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BE9A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FE72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3156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8517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24</w:t>
            </w:r>
          </w:p>
        </w:tc>
      </w:tr>
      <w:tr w:rsidR="00817585" w:rsidRPr="00045821" w14:paraId="3DB254BF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FCDA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0917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陳丁全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8BB3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八里廠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265E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B0DD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E547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BE40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899B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A1EF1C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D49F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B3BD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吳書青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32F9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上水-總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4E20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03F9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5943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32F6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72EA28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25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31E685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5B42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C772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呂進標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42EA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永康廠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E461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475A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2DE4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5929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C9E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25</w:t>
            </w:r>
          </w:p>
        </w:tc>
      </w:tr>
      <w:tr w:rsidR="00817585" w:rsidRPr="00045821" w14:paraId="140520CE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9F53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0D99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陳俊良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7EF3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總處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FD7E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AC67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C54E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269C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D54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6C6A9B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8A00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0E7C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周</w:t>
            </w: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旻</w:t>
            </w:r>
            <w:proofErr w:type="gramEnd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陵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82A4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總處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A211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40D2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A5C6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89CB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D50C72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26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EF54FF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9183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3926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張偉傑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48D1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新店廠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5F8C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6F94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6486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54E7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F44F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26</w:t>
            </w:r>
          </w:p>
        </w:tc>
      </w:tr>
      <w:tr w:rsidR="00817585" w:rsidRPr="00045821" w14:paraId="320924E2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8425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61D0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陳君華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5A24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永康廠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FC28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9AF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1370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9931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D8B8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4DE017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B537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E44F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周肇怡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882D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大發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F193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6260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E770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8657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8942A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27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8CDB70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B5F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90C4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彭聰賢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85B6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達鹿廠</w:t>
            </w:r>
            <w:proofErr w:type="gramEnd"/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6677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B0D4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A261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4993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606A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27</w:t>
            </w:r>
          </w:p>
        </w:tc>
      </w:tr>
      <w:tr w:rsidR="00817585" w:rsidRPr="00045821" w14:paraId="4CC8D0AE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8B62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033D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陳廷欣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23BE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達鹿廠</w:t>
            </w:r>
            <w:proofErr w:type="gramEnd"/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544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BF51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5B15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155D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6B68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9A627D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2930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E86E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廖昭明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9F0D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總處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9F07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A656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0593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C3D9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AB2DDA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28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AEE6B2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14C1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0426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朱俊謀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F560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仁武廠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4661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D83D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839E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3435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B3F5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28</w:t>
            </w:r>
          </w:p>
        </w:tc>
      </w:tr>
      <w:tr w:rsidR="00817585" w:rsidRPr="00045821" w14:paraId="72CC9820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A7D4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4CD0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黃信行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992C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新店廠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FC57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7276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00EC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30EF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2793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8B212F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F817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5F73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廖棉</w:t>
            </w: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蘡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8C12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總處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7EC4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F850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0453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B960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AA7AF4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29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DFD540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3A5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4762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林振瑞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649E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台中廠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E0D8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A532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5E2D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CA88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AFD8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29</w:t>
            </w:r>
          </w:p>
        </w:tc>
      </w:tr>
      <w:tr w:rsidR="00817585" w:rsidRPr="00045821" w14:paraId="6290BCD1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5086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005C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黃弘政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B4DA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達清</w:t>
            </w:r>
            <w:proofErr w:type="gramEnd"/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F0B1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A0C4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6219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2715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41E1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F33CE7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5AC2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997E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廖欣怡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6377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總處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9A37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02B7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1943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0874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101B11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30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8F2949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B66A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1F6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江淑惠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AA85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新店廠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9812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C83B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504E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AD9F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855C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30</w:t>
            </w:r>
          </w:p>
        </w:tc>
      </w:tr>
      <w:tr w:rsidR="00817585" w:rsidRPr="00045821" w14:paraId="4E6E6EB3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876D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ED6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劉俊見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5531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仁武廠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0EFF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3D94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3A29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0F88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B617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CD790F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2039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F9A5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張維瑜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1763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達鹿廠</w:t>
            </w:r>
            <w:proofErr w:type="gramEnd"/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1F28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F6C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0CA0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B48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DA0A5B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31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702F44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2904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6B68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蕭立</w:t>
            </w:r>
            <w:proofErr w:type="gramEnd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羣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47F9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總處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F2F4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485F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414C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E953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E9D1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31</w:t>
            </w:r>
          </w:p>
        </w:tc>
      </w:tr>
      <w:tr w:rsidR="00817585" w:rsidRPr="00045821" w14:paraId="5D5BCFD0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9AAF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0625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劉顏嘉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9FF8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總處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6F9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1479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39ED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10F5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6852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B9DF48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A484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32A2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彭業煌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4DEA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嘉義廠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E874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7B99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45D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C8E2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46D68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32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FA0907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42C5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67F3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薛富陽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A565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永康廠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0064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D992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8377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4BE1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C3A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32</w:t>
            </w:r>
          </w:p>
        </w:tc>
      </w:tr>
      <w:tr w:rsidR="00817585" w:rsidRPr="00045821" w14:paraId="442F313A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0441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104E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呂進標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667B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永康廠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4AD3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7095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E95C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4526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9F6D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9702DA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4A12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66F0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朱哲明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EBCC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嘉義廠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E136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C790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C6E3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E12C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33E08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33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339220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AA2D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4B14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許勝偉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093C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上水-烏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1331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213B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AE77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F6CF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52A2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33</w:t>
            </w:r>
          </w:p>
        </w:tc>
      </w:tr>
      <w:tr w:rsidR="00817585" w:rsidRPr="00045821" w14:paraId="4AEC6A94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04FB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0056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周</w:t>
            </w: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姵</w:t>
            </w:r>
            <w:proofErr w:type="gramEnd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欣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C81B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新店廠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9D50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F1FB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FF70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DCE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87DD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8002E2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70C2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9C50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李炫逸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8725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總處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824F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DEC2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922E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DD60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959CFD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34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588705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B44C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B3BF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郭義良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88E9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八里廠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2BCC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0DF2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ECD1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EBBF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E50B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34</w:t>
            </w:r>
          </w:p>
        </w:tc>
      </w:tr>
      <w:tr w:rsidR="00817585" w:rsidRPr="00045821" w14:paraId="7367189A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19CA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2F02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張</w:t>
            </w: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挹</w:t>
            </w:r>
            <w:proofErr w:type="gramEnd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宗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316C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樹林廠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E972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8B2F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8FB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50F9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4DE9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5EC17B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62DE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CDFA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李碩文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BC0C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總處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FB9A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3402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1AA6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32A2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F53FF5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35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47888A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176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2A99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郭鳳珠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1868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永康廠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4015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3C42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85DA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D17C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5CD7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35</w:t>
            </w:r>
          </w:p>
        </w:tc>
      </w:tr>
      <w:tr w:rsidR="00817585" w:rsidRPr="00045821" w14:paraId="2AAADD68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7C0C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AB33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施崑隆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9E53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新店廠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AB39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7739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9CD8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FA3C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B691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83BF9C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A911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C65C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林俊鴻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AA33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大發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4803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6EAB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80FB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F4B5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8D98E5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36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D3560E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3C04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46AB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陳智鴻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FB3A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上水-總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C8D4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399D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1421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151A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68A0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36</w:t>
            </w:r>
          </w:p>
        </w:tc>
      </w:tr>
      <w:tr w:rsidR="00817585" w:rsidRPr="00045821" w14:paraId="223BB4EA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C999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D72F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朱文賢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0A5F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達清</w:t>
            </w:r>
            <w:proofErr w:type="gramEnd"/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C5AC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2B6B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970F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E7FD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ABD4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9CC681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3357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8008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林冠君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85DF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永康廠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A4F7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71D3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8750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FB57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1824BC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37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EA1390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59C6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F0E8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陳言語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D912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上水-墾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6A13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4AF1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D46C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199F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C3F7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37</w:t>
            </w:r>
          </w:p>
        </w:tc>
      </w:tr>
      <w:tr w:rsidR="00817585" w:rsidRPr="00045821" w14:paraId="7F73B457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8321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5DE2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李庭慧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8D43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上水-六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2FFF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2EF2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DF3D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FD02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039B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C73C08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DF62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8FA5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林凱瑞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933C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總處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40E0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B910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80CB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BB6E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A144BC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38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7ACE4C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21A1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0804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黃永吉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546E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上水-收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D1CF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C6FB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7A13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0A8F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F4B2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38</w:t>
            </w:r>
          </w:p>
        </w:tc>
      </w:tr>
      <w:tr w:rsidR="00817585" w:rsidRPr="00045821" w14:paraId="481363E6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A7A4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09A7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李炫逸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3211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樹林廠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A843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E353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CBB5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C37E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941F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3F5025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79A5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A156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林振瑞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35FD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台中廠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1868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238A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3B86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5420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E8393E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39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8CE2B6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425D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CD35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劉</w:t>
            </w: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芃</w:t>
            </w:r>
            <w:proofErr w:type="gramEnd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彣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4A4D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八里廠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3DB9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B03E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1473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555A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3D79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39</w:t>
            </w:r>
          </w:p>
        </w:tc>
      </w:tr>
      <w:tr w:rsidR="00817585" w:rsidRPr="00045821" w14:paraId="0FB1BD5F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C3B6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0D2B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林坤生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1661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達清南</w:t>
            </w:r>
            <w:proofErr w:type="gramEnd"/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65A7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A816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2CFA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4993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706F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142CA6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AE23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58FA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林言滄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3F50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永康廠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C93D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1829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AC32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C834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05472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40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C86C55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E246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65B6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吳椿喜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E5BA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樹林廠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F2DE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1942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E22D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C720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FF04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40</w:t>
            </w:r>
          </w:p>
        </w:tc>
      </w:tr>
      <w:tr w:rsidR="00817585" w:rsidRPr="00045821" w14:paraId="54041AA3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965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7581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林美君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BFA5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樹林廠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FE97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B99C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809B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98CD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C17E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8DCC01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1484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DDE0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楊欽智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B620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達清南</w:t>
            </w:r>
            <w:proofErr w:type="gramEnd"/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D465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06B9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C86F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2053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C7F399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41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7D1468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C49E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B924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吳英哲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7C81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達鹿廠</w:t>
            </w:r>
            <w:proofErr w:type="gramEnd"/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3344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A5F3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29FE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C8D1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CE1E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41</w:t>
            </w:r>
          </w:p>
        </w:tc>
      </w:tr>
      <w:tr w:rsidR="00817585" w:rsidRPr="00045821" w14:paraId="3E202DC3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EBB6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73BB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林蔡宜</w:t>
            </w: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蓁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C017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嘉義廠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17F2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8199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9A91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7BF6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69E2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0FEC9F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6C34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D42C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楊</w:t>
            </w: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珮</w:t>
            </w:r>
            <w:proofErr w:type="gramEnd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涵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7553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永康廠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CC3B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C5DA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1AF4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E07F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A3778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42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02D3AC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3C75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25A0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孫勻</w:t>
            </w: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廷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46BB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仁武廠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5865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04F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C0CA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EBCC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D3B7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42</w:t>
            </w:r>
          </w:p>
        </w:tc>
      </w:tr>
      <w:tr w:rsidR="00817585" w:rsidRPr="00045821" w14:paraId="79335DA7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8555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F2A6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林諄婷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B4B1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達鹿廠</w:t>
            </w:r>
            <w:proofErr w:type="gramEnd"/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BE99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C85C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58AF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13E3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699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70BCD1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832F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8035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江俊霖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6450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總處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2FE9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D2FD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1D85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4B3F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8E9772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43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F8C09B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EDFA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68F2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廖愛蓮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E158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樹林廠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C670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A78D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A105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1C3B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DB20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43</w:t>
            </w:r>
          </w:p>
        </w:tc>
      </w:tr>
      <w:tr w:rsidR="00817585" w:rsidRPr="00045821" w14:paraId="5F7A8E5B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CC8D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13BE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林谷穎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4641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八里廠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179C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F84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6709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B396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6589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2412FC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2FBD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3A44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江淑惠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1C40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新店廠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94B8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2785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F91B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54FA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3CE7CE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44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39AC10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CDCD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060F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廖毓銘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4ED8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總處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908F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8E88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D813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33D0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9F14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44</w:t>
            </w:r>
          </w:p>
        </w:tc>
      </w:tr>
      <w:tr w:rsidR="00817585" w:rsidRPr="00045821" w14:paraId="66259FC1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4173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C8BB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江淑惠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92F1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新店廠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175D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3120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7444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21D9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641F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50D49D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798C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CB69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洪文彬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50CA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八里廠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3480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C50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79BF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A34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D1EE1D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45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4CB887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F2B7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2BC0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徐榮忠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764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達鹿廠</w:t>
            </w:r>
            <w:proofErr w:type="gramEnd"/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9F61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336C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89F3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1130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35AF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45</w:t>
            </w:r>
          </w:p>
        </w:tc>
      </w:tr>
      <w:tr w:rsidR="00817585" w:rsidRPr="00045821" w14:paraId="40CFCB04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E89C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868E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王國強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CC54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總處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7FA9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58AF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0CED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CE9C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1239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7EEA5A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DD0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DFCF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胡明昌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F316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達清南</w:t>
            </w:r>
            <w:proofErr w:type="gramEnd"/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71EC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564E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CE83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5F20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F1F0A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46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5A9D37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1664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E600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施崑隆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7C8E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新店廠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2711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9B49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29E1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69A0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03D6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46</w:t>
            </w:r>
          </w:p>
        </w:tc>
      </w:tr>
      <w:tr w:rsidR="00817585" w:rsidRPr="00045821" w14:paraId="04CAEF64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C404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BC0B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王鴻儒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DC26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總處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744D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946D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EC82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115D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F061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AC949F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6751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8068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葉信毅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FEBF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八里廠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D65E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A7D8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F33A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D9F0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58AB81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47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5C44CE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7F76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A824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曾仰正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3EA0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新店廠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5F66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A511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5B56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BEB6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3C6B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47</w:t>
            </w:r>
          </w:p>
        </w:tc>
      </w:tr>
      <w:tr w:rsidR="00817585" w:rsidRPr="00045821" w14:paraId="1C1668F2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E768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7FB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翁貴盈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180B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新店廠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3182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3B60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A835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E13F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1101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473645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D9F4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4EED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葛茂松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B8BD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台中廠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099D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B763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23DD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C687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101F4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48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48BD6C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B8C2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C716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朱育德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6A5C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達清高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3843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3E43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5AD6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90E9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1CB7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48</w:t>
            </w:r>
          </w:p>
        </w:tc>
      </w:tr>
      <w:tr w:rsidR="00817585" w:rsidRPr="00045821" w14:paraId="3095E571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4DCE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BBE0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莊正光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69F4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台中廠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A888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4229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FF79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B061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4B7A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A6771A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F7BD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ECA1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蔡作明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B85C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樹林廠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92B8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8491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7D56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3EF5F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362E68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49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431B84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77EB2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432B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李炫逸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AEF0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總處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090C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EBC5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D441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9C9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A1BB6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49</w:t>
            </w:r>
          </w:p>
        </w:tc>
      </w:tr>
      <w:tr w:rsidR="00817585" w:rsidRPr="00045821" w14:paraId="4D8E9894" w14:textId="77777777" w:rsidTr="0008171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FEF1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4842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葉信毅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D84A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八里廠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62B5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A24D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328D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27B7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6BF38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50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2BC63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1CACD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DF41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蘇啟洪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9D31E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上水-竹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5321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F708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BB7A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1D471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1FCB2B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50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1FB7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新細明體" w:eastAsia="新細明體" w:hAnsi="新細明體" w:cs="新細明體"/>
                <w:color w:val="000000"/>
                <w:sz w:val="24"/>
                <w:szCs w:val="24"/>
                <w:lang w:eastAsia="zh-TW"/>
              </w:rPr>
            </w:pPr>
            <w:r w:rsidRPr="00045821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93C67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F2764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李豪勳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6F75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總處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C113C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E0709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0AEC0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CC45A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5B145" w14:textId="77777777" w:rsidR="00817585" w:rsidRPr="00045821" w:rsidRDefault="00817585" w:rsidP="00081714">
            <w:pPr>
              <w:spacing w:after="0" w:line="240" w:lineRule="auto"/>
              <w:jc w:val="center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045821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50</w:t>
            </w:r>
          </w:p>
        </w:tc>
      </w:tr>
    </w:tbl>
    <w:p w14:paraId="627A18D4" w14:textId="01177AE6" w:rsidR="00817585" w:rsidRDefault="00817585">
      <w:pPr>
        <w:rPr>
          <w:rFonts w:ascii="Taipei Sans TC Beta" w:eastAsia="Taipei Sans TC Beta" w:hAnsi="Taipei Sans TC Beta" w:cstheme="majorBidi"/>
          <w:b/>
          <w:bCs/>
          <w:color w:val="365F91" w:themeColor="accent1" w:themeShade="BF"/>
          <w:sz w:val="28"/>
          <w:szCs w:val="28"/>
        </w:rPr>
      </w:pPr>
    </w:p>
    <w:p w14:paraId="643A5EFB" w14:textId="77777777" w:rsidR="00AE5DB8" w:rsidRDefault="00AE5DB8">
      <w:pPr>
        <w:rPr>
          <w:rFonts w:ascii="Taipei Sans TC Beta" w:eastAsia="Taipei Sans TC Beta" w:hAnsi="Taipei Sans TC Beta" w:cstheme="majorBidi"/>
          <w:b/>
          <w:bCs/>
          <w:color w:val="365F91" w:themeColor="accent1" w:themeShade="BF"/>
          <w:sz w:val="28"/>
          <w:szCs w:val="28"/>
        </w:rPr>
      </w:pPr>
      <w:r>
        <w:rPr>
          <w:rFonts w:ascii="Taipei Sans TC Beta" w:eastAsia="Taipei Sans TC Beta" w:hAnsi="Taipei Sans TC Beta"/>
        </w:rPr>
        <w:br w:type="page"/>
      </w:r>
    </w:p>
    <w:p w14:paraId="74370E13" w14:textId="1720E693" w:rsidR="003D3923" w:rsidRDefault="00000000" w:rsidP="007A3E2F">
      <w:pPr>
        <w:pStyle w:val="1"/>
        <w:rPr>
          <w:rFonts w:ascii="Taipei Sans TC Beta" w:eastAsia="Taipei Sans TC Beta" w:hAnsi="Taipei Sans TC Beta"/>
        </w:rPr>
      </w:pPr>
      <w:proofErr w:type="spellStart"/>
      <w:r w:rsidRPr="00954E0D">
        <w:rPr>
          <w:rFonts w:ascii="Taipei Sans TC Beta" w:eastAsia="Taipei Sans TC Beta" w:hAnsi="Taipei Sans TC Beta"/>
        </w:rPr>
        <w:t>部門</w:t>
      </w:r>
      <w:proofErr w:type="spellEnd"/>
      <w:r w:rsidRPr="00954E0D">
        <w:rPr>
          <w:rFonts w:ascii="Taipei Sans TC Beta" w:eastAsia="Taipei Sans TC Beta" w:hAnsi="Taipei Sans TC Beta"/>
        </w:rPr>
        <w:t xml:space="preserve"> </w:t>
      </w:r>
    </w:p>
    <w:tbl>
      <w:tblPr>
        <w:tblW w:w="14312" w:type="dxa"/>
        <w:tblInd w:w="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9"/>
        <w:gridCol w:w="970"/>
        <w:gridCol w:w="533"/>
        <w:gridCol w:w="533"/>
        <w:gridCol w:w="533"/>
        <w:gridCol w:w="1466"/>
        <w:gridCol w:w="190"/>
        <w:gridCol w:w="609"/>
        <w:gridCol w:w="970"/>
        <w:gridCol w:w="533"/>
        <w:gridCol w:w="533"/>
        <w:gridCol w:w="533"/>
        <w:gridCol w:w="1466"/>
        <w:gridCol w:w="190"/>
        <w:gridCol w:w="609"/>
        <w:gridCol w:w="970"/>
        <w:gridCol w:w="533"/>
        <w:gridCol w:w="533"/>
        <w:gridCol w:w="533"/>
        <w:gridCol w:w="1466"/>
      </w:tblGrid>
      <w:tr w:rsidR="00342B5E" w:rsidRPr="00292B09" w14:paraId="58DD98E1" w14:textId="77777777" w:rsidTr="00342B5E">
        <w:trPr>
          <w:trHeight w:val="55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A9BB4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年份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3FDBE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部門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A2216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開啟</w:t>
            </w: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郵件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A8B73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點擊</w:t>
            </w: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連結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46C28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開啟</w:t>
            </w: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附件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608E8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點擊/開啟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409179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9A161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年份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0D896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部門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BDDE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開啟</w:t>
            </w: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郵件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DE382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點擊</w:t>
            </w: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連結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DE7C9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開啟</w:t>
            </w: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附件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20A00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點擊/開啟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B65EC5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E6AF4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年份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A061B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部門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91020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開啟</w:t>
            </w: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郵件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7F0E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點擊</w:t>
            </w: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連結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31759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開啟</w:t>
            </w: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附件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39450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點擊/開啟</w:t>
            </w:r>
          </w:p>
        </w:tc>
      </w:tr>
      <w:tr w:rsidR="00342B5E" w:rsidRPr="00292B09" w14:paraId="19631ED4" w14:textId="77777777" w:rsidTr="00342B5E">
        <w:trPr>
          <w:trHeight w:val="319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EC515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B8C33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上水-北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E44A3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BFF54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EF263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594A1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C3EE6F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EDB3D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D6E81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上水-總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51F50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EE85F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57A14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90484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1F1F15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84E76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6B293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上水-竹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D839A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E6863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775B4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B6F22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</w:tr>
      <w:tr w:rsidR="00342B5E" w:rsidRPr="00292B09" w14:paraId="17D3D430" w14:textId="77777777" w:rsidTr="00342B5E">
        <w:trPr>
          <w:trHeight w:val="319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27CB1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64554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上水-收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E75BE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7C5C6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B2F45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14AF3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9520DF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AE79F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4AC16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上水-</w:t>
            </w:r>
            <w:proofErr w:type="gramStart"/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迪</w:t>
            </w:r>
            <w:proofErr w:type="gramEnd"/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A7C11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67B3C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27C39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45EDD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B81B0E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2A899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DE7B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上水-總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5F9E9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148B1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EA177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5330A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0.66666667</w:t>
            </w:r>
          </w:p>
        </w:tc>
      </w:tr>
      <w:tr w:rsidR="00342B5E" w:rsidRPr="00292B09" w14:paraId="33C05C51" w14:textId="77777777" w:rsidTr="00342B5E">
        <w:trPr>
          <w:trHeight w:val="319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FE8D7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44AD0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上水-六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6C4B5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547F8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6C45E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82ABB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0.5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0C2705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1B18C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533AF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仁武廠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C82A9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D6F2D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EECD6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09F43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EABF28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43813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802DF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上水-收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31A46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3D39D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9DBE4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599F7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0.5</w:t>
            </w:r>
          </w:p>
        </w:tc>
      </w:tr>
      <w:tr w:rsidR="00342B5E" w:rsidRPr="00292B09" w14:paraId="01DADA0D" w14:textId="77777777" w:rsidTr="00342B5E">
        <w:trPr>
          <w:trHeight w:val="319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2631E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71FA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樹林廠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E7C3B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0B960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47ED4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25486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0.44444444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31536D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A3FA9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8FFAD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利澤廠</w:t>
            </w:r>
            <w:proofErr w:type="gramEnd"/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55C0D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92E26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C2FF7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8C722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6C4A3B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87BF8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8BE53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總處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38D8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35CE8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01117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C6CE8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0.5</w:t>
            </w:r>
          </w:p>
        </w:tc>
      </w:tr>
      <w:tr w:rsidR="00342B5E" w:rsidRPr="00292B09" w14:paraId="0652B313" w14:textId="77777777" w:rsidTr="00342B5E">
        <w:trPr>
          <w:trHeight w:val="319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BC910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D4853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仁武廠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C7D02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47BEF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3613B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5F35F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0.42857143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863C4F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47067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E0C1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台中廠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334F0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2B973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13795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E41EC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C3B8B3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18D2F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21BF7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新店廠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7AF0B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30A72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47BE7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20124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0.14285714</w:t>
            </w:r>
          </w:p>
        </w:tc>
      </w:tr>
      <w:tr w:rsidR="00342B5E" w:rsidRPr="00292B09" w14:paraId="55868F48" w14:textId="77777777" w:rsidTr="00342B5E">
        <w:trPr>
          <w:trHeight w:val="319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C9015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0479A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新店廠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7ADD9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51B94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FA3A7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62D6C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0.42857143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F95B1C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8F09A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31CF6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嘉義廠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ADB1E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4C7E4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664B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23DCF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7A23FE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36910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287F2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八里廠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60F94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0713D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50E26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C8B3E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0.09090909</w:t>
            </w:r>
          </w:p>
        </w:tc>
      </w:tr>
      <w:tr w:rsidR="00342B5E" w:rsidRPr="00292B09" w14:paraId="38EEC66E" w14:textId="77777777" w:rsidTr="00342B5E">
        <w:trPr>
          <w:trHeight w:val="319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39B1E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29F33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總處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21E13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8A1BD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1732D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C62F0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0.38235294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7C4B1B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A344E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58AF2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大發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0545C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11D5F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09815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73DE9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2EFD38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5248F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86C46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仁武廠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E899B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1C06B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FC327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E99CA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0.06666667</w:t>
            </w:r>
          </w:p>
        </w:tc>
      </w:tr>
      <w:tr w:rsidR="00342B5E" w:rsidRPr="00292B09" w14:paraId="77A3A6AE" w14:textId="77777777" w:rsidTr="00342B5E">
        <w:trPr>
          <w:trHeight w:val="319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40F4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BA610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嘉義廠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E69FC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4CEE6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22C0B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0576C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0.3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869145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FBF09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0943C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新店廠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A514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0BD97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63514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F1769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C1D424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41702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38ED5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上水-六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B3276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B8B5E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E7F53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75564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</w:tr>
      <w:tr w:rsidR="00342B5E" w:rsidRPr="00292B09" w14:paraId="024A91B4" w14:textId="77777777" w:rsidTr="00342B5E">
        <w:trPr>
          <w:trHeight w:val="319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E5ABE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C1CD7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八里廠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B3A93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2E468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13CCE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66835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0.27777778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B863AA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44341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4EDED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達清</w:t>
            </w:r>
            <w:proofErr w:type="gramEnd"/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88AB8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E84B8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65273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5C3D1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B6120D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F507F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FCE76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上水-墾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052CB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522FD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C3DD1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C6925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</w:tr>
      <w:tr w:rsidR="00342B5E" w:rsidRPr="00292B09" w14:paraId="49CF9730" w14:textId="77777777" w:rsidTr="00342B5E">
        <w:trPr>
          <w:trHeight w:val="319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45107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53A95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台中廠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54A14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7BF4D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2C53D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58DF3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0.25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A3867B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B0967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4A3C4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達清南</w:t>
            </w:r>
            <w:proofErr w:type="gramEnd"/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B4689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DAF51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B7D15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A737D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9D2242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7F905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92AC1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上水-烏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A045B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5F385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C14B3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2F9A3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</w:tr>
      <w:tr w:rsidR="00342B5E" w:rsidRPr="00292B09" w14:paraId="24501E6D" w14:textId="77777777" w:rsidTr="00342B5E">
        <w:trPr>
          <w:trHeight w:val="319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7F663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407A9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永康廠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6B41C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88E96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2BFFE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C799E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0.25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E29677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314A4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BC75F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八里廠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C61A7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B0AD9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161B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8B33E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0.875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E13C86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BA2D7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2FADB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上水-</w:t>
            </w:r>
            <w:proofErr w:type="gramStart"/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迪</w:t>
            </w:r>
            <w:proofErr w:type="gramEnd"/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E7AD9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BC820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93FAD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CB7B3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</w:tr>
      <w:tr w:rsidR="00342B5E" w:rsidRPr="00292B09" w14:paraId="644FBDDD" w14:textId="77777777" w:rsidTr="00342B5E">
        <w:trPr>
          <w:trHeight w:val="319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C119E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CA1F4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達鹿廠</w:t>
            </w:r>
            <w:proofErr w:type="gramEnd"/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DF963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52C71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6F751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AB976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0.19047619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19D84F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C0C84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F82C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總處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5901D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AA76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6495C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915C1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0.875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D463F5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B757B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6FAD4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利澤廠</w:t>
            </w:r>
            <w:proofErr w:type="gramEnd"/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15655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9C103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E6A88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9A019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</w:tr>
      <w:tr w:rsidR="00342B5E" w:rsidRPr="00292B09" w14:paraId="7EF35F2F" w14:textId="77777777" w:rsidTr="00342B5E">
        <w:trPr>
          <w:trHeight w:val="319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3BEDE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E46F4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達清</w:t>
            </w:r>
            <w:proofErr w:type="gramEnd"/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4E597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8C1E1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2770F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E3544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0.14285714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2E7919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969C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6D968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永康廠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F32A4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6787A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88AF3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79A0A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0.85714286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1D64F3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686A8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8C6B4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台中廠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BC1E8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AA4F2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68C37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EB93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</w:tr>
      <w:tr w:rsidR="00342B5E" w:rsidRPr="00292B09" w14:paraId="5D08AE34" w14:textId="77777777" w:rsidTr="00342B5E">
        <w:trPr>
          <w:trHeight w:val="319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786C8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A9879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利澤廠</w:t>
            </w:r>
            <w:proofErr w:type="gramEnd"/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306E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6909A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636F7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78577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67D0A4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BF614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C1037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樹林廠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6FB9A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F12E6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4ADC3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AF220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0.75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0778C3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0A116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0B771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大發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A13A3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026C9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CCD4E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CEC79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</w:tr>
      <w:tr w:rsidR="00342B5E" w:rsidRPr="00292B09" w14:paraId="3908E1AF" w14:textId="77777777" w:rsidTr="00342B5E">
        <w:trPr>
          <w:trHeight w:val="319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FEF56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D860A" w14:textId="0CC1A884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達清</w:t>
            </w:r>
            <w:r w:rsid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台</w:t>
            </w: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南</w:t>
            </w:r>
            <w:proofErr w:type="gramEnd"/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C18A1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9C103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E78D6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EA765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88BF0F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67578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56052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上水-墾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D20ED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4F6BF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ABE46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268CF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0.66666667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AB9DD3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26C37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E352D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樹林廠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AC5DB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5397A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ACBC5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253A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</w:tr>
      <w:tr w:rsidR="00342B5E" w:rsidRPr="00292B09" w14:paraId="223A6EE8" w14:textId="77777777" w:rsidTr="00342B5E">
        <w:trPr>
          <w:trHeight w:val="319"/>
        </w:trPr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6D895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6F9614" w14:textId="77777777" w:rsidR="00292B09" w:rsidRPr="00292B09" w:rsidRDefault="00292B09" w:rsidP="00292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DD8830" w14:textId="77777777" w:rsidR="00292B09" w:rsidRPr="00292B09" w:rsidRDefault="00292B09" w:rsidP="00292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BE43ED" w14:textId="77777777" w:rsidR="00292B09" w:rsidRPr="00292B09" w:rsidRDefault="00292B09" w:rsidP="00292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408E34" w14:textId="77777777" w:rsidR="00292B09" w:rsidRPr="00292B09" w:rsidRDefault="00292B09" w:rsidP="00292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9C26B7" w14:textId="77777777" w:rsidR="00292B09" w:rsidRPr="00292B09" w:rsidRDefault="00292B09" w:rsidP="00292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861028" w14:textId="77777777" w:rsidR="00292B09" w:rsidRPr="00292B09" w:rsidRDefault="00292B09" w:rsidP="00292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6D6A4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51670" w14:textId="105CFE6E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達清高</w:t>
            </w:r>
            <w:r w:rsid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雄</w:t>
            </w:r>
            <w:proofErr w:type="gramEnd"/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A9DC1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2D180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BF3EA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93EBD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0.5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E88D43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00A72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D9FB7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永康廠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0353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6ACF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5127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129B8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</w:tr>
      <w:tr w:rsidR="00342B5E" w:rsidRPr="00292B09" w14:paraId="4BD102CD" w14:textId="77777777" w:rsidTr="00342B5E">
        <w:trPr>
          <w:trHeight w:val="319"/>
        </w:trPr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BD85E3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C61382" w14:textId="77777777" w:rsidR="00292B09" w:rsidRPr="00292B09" w:rsidRDefault="00292B09" w:rsidP="00292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724FE" w14:textId="77777777" w:rsidR="00292B09" w:rsidRPr="00292B09" w:rsidRDefault="00292B09" w:rsidP="00292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82D1AF" w14:textId="77777777" w:rsidR="00292B09" w:rsidRPr="00292B09" w:rsidRDefault="00292B09" w:rsidP="00292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B2DCE6" w14:textId="77777777" w:rsidR="00292B09" w:rsidRPr="00292B09" w:rsidRDefault="00292B09" w:rsidP="00292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1317C" w14:textId="77777777" w:rsidR="00292B09" w:rsidRPr="00292B09" w:rsidRDefault="00292B09" w:rsidP="00292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6411ED" w14:textId="77777777" w:rsidR="00292B09" w:rsidRPr="00292B09" w:rsidRDefault="00292B09" w:rsidP="00292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08D90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38654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達鹿廠</w:t>
            </w:r>
            <w:proofErr w:type="gramEnd"/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54D7C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A6962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9BE8E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FFAEB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0.5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D9DF16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04766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01049" w14:textId="3EE91508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達清</w:t>
            </w:r>
            <w:r w:rsid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台</w:t>
            </w: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南</w:t>
            </w:r>
            <w:proofErr w:type="gramEnd"/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DA0A8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9023B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769EC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7706D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</w:tr>
      <w:tr w:rsidR="00342B5E" w:rsidRPr="00292B09" w14:paraId="17D409D1" w14:textId="77777777" w:rsidTr="00342B5E">
        <w:trPr>
          <w:trHeight w:val="319"/>
        </w:trPr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656065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2FC813" w14:textId="77777777" w:rsidR="00292B09" w:rsidRPr="00292B09" w:rsidRDefault="00292B09" w:rsidP="00292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1B6262" w14:textId="77777777" w:rsidR="00292B09" w:rsidRPr="00292B09" w:rsidRDefault="00292B09" w:rsidP="00292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9A2F80" w14:textId="77777777" w:rsidR="00292B09" w:rsidRPr="00292B09" w:rsidRDefault="00292B09" w:rsidP="00292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1D42E7" w14:textId="77777777" w:rsidR="00292B09" w:rsidRPr="00292B09" w:rsidRDefault="00292B09" w:rsidP="00292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9C6611" w14:textId="77777777" w:rsidR="00292B09" w:rsidRPr="00292B09" w:rsidRDefault="00292B09" w:rsidP="00292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048554" w14:textId="77777777" w:rsidR="00292B09" w:rsidRPr="00292B09" w:rsidRDefault="00292B09" w:rsidP="00292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B9140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024C3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上水-收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EFE84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6F834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CAC19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30051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3FF6F8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2763C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EDC72" w14:textId="48DC2F33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達清高</w:t>
            </w:r>
            <w:r w:rsid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雄</w:t>
            </w:r>
            <w:proofErr w:type="gramEnd"/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BFCF8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4A417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7D2B5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B471C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</w:tr>
      <w:tr w:rsidR="00342B5E" w:rsidRPr="00292B09" w14:paraId="65F41C37" w14:textId="77777777" w:rsidTr="00342B5E">
        <w:trPr>
          <w:trHeight w:val="319"/>
        </w:trPr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894827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A1E6F7" w14:textId="77777777" w:rsidR="00292B09" w:rsidRPr="00292B09" w:rsidRDefault="00292B09" w:rsidP="00292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269A06" w14:textId="77777777" w:rsidR="00292B09" w:rsidRPr="00292B09" w:rsidRDefault="00292B09" w:rsidP="00292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FC19B" w14:textId="77777777" w:rsidR="00292B09" w:rsidRPr="00292B09" w:rsidRDefault="00292B09" w:rsidP="00292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E32097" w14:textId="77777777" w:rsidR="00292B09" w:rsidRPr="00292B09" w:rsidRDefault="00292B09" w:rsidP="00292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660D0E" w14:textId="77777777" w:rsidR="00292B09" w:rsidRPr="00292B09" w:rsidRDefault="00292B09" w:rsidP="00292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0FC7DF" w14:textId="77777777" w:rsidR="00292B09" w:rsidRPr="00292B09" w:rsidRDefault="00292B09" w:rsidP="00292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3A489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BCC40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上水-樹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77ABB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C3CB6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1F7CB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C1351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4DEBD5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D2951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6C138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達鹿廠</w:t>
            </w:r>
            <w:proofErr w:type="gramEnd"/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F7568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7FE7C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A9D82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9627E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</w:tr>
      <w:tr w:rsidR="00342B5E" w:rsidRPr="00292B09" w14:paraId="229A6B65" w14:textId="77777777" w:rsidTr="00342B5E">
        <w:trPr>
          <w:trHeight w:val="319"/>
        </w:trPr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EB5CC5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52E448" w14:textId="77777777" w:rsidR="00292B09" w:rsidRPr="00292B09" w:rsidRDefault="00292B09" w:rsidP="00292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0C7B84" w14:textId="77777777" w:rsidR="00292B09" w:rsidRPr="00292B09" w:rsidRDefault="00292B09" w:rsidP="00292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EB5D3B" w14:textId="77777777" w:rsidR="00292B09" w:rsidRPr="00292B09" w:rsidRDefault="00292B09" w:rsidP="00292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6477F4" w14:textId="77777777" w:rsidR="00292B09" w:rsidRPr="00292B09" w:rsidRDefault="00292B09" w:rsidP="00292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A851C" w14:textId="77777777" w:rsidR="00292B09" w:rsidRPr="00292B09" w:rsidRDefault="00292B09" w:rsidP="00292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B16939" w14:textId="77777777" w:rsidR="00292B09" w:rsidRPr="00292B09" w:rsidRDefault="00292B09" w:rsidP="00292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E98D4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9F726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上水-竹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B497F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F34B3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58D45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98388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47CEB8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272A3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2025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4B28D" w14:textId="77777777" w:rsidR="00292B09" w:rsidRPr="00292B09" w:rsidRDefault="00292B09" w:rsidP="00292B09">
            <w:pPr>
              <w:spacing w:after="0" w:line="240" w:lineRule="auto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上水-樹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2B52B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D2CD5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DA4C0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6042A" w14:textId="77777777" w:rsidR="00292B09" w:rsidRPr="00292B09" w:rsidRDefault="00292B09" w:rsidP="00292B09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292B09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0</w:t>
            </w:r>
          </w:p>
        </w:tc>
      </w:tr>
    </w:tbl>
    <w:p w14:paraId="0ED82A56" w14:textId="77777777" w:rsidR="00292B09" w:rsidRPr="00292B09" w:rsidRDefault="00292B09" w:rsidP="00292B09">
      <w:pPr>
        <w:rPr>
          <w:rFonts w:eastAsia="新細明體"/>
          <w:lang w:eastAsia="zh-TW"/>
        </w:rPr>
      </w:pPr>
    </w:p>
    <w:p w14:paraId="49ED1F0F" w14:textId="77777777" w:rsidR="00342B5E" w:rsidRDefault="00342B5E">
      <w:pPr>
        <w:rPr>
          <w:rFonts w:ascii="Taipei Sans TC Beta" w:eastAsia="Taipei Sans TC Beta" w:hAnsi="Taipei Sans TC Beta" w:cstheme="majorBidi"/>
          <w:b/>
          <w:bCs/>
          <w:color w:val="365F91" w:themeColor="accent1" w:themeShade="BF"/>
          <w:sz w:val="28"/>
          <w:szCs w:val="28"/>
          <w:highlight w:val="lightGray"/>
          <w:lang w:eastAsia="zh-TW"/>
        </w:rPr>
      </w:pPr>
      <w:r>
        <w:rPr>
          <w:rFonts w:ascii="Taipei Sans TC Beta" w:eastAsia="Taipei Sans TC Beta" w:hAnsi="Taipei Sans TC Beta"/>
          <w:highlight w:val="lightGray"/>
          <w:lang w:eastAsia="zh-TW"/>
        </w:rPr>
        <w:br w:type="page"/>
      </w:r>
    </w:p>
    <w:p w14:paraId="54AD5F86" w14:textId="2D34494F" w:rsidR="003D3923" w:rsidRDefault="00000000" w:rsidP="00342B5E">
      <w:pPr>
        <w:pStyle w:val="1"/>
        <w:rPr>
          <w:rFonts w:ascii="Taipei Sans TC Beta" w:eastAsia="Taipei Sans TC Beta" w:hAnsi="Taipei Sans TC Beta"/>
          <w:lang w:eastAsia="zh-TW"/>
        </w:rPr>
      </w:pPr>
      <w:r w:rsidRPr="00954E0D">
        <w:rPr>
          <w:rFonts w:ascii="Taipei Sans TC Beta" w:eastAsia="Taipei Sans TC Beta" w:hAnsi="Taipei Sans TC Beta"/>
          <w:lang w:eastAsia="zh-TW"/>
        </w:rPr>
        <w:t>年度變化</w:t>
      </w:r>
    </w:p>
    <w:tbl>
      <w:tblPr>
        <w:tblW w:w="14122" w:type="dxa"/>
        <w:tblInd w:w="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"/>
        <w:gridCol w:w="741"/>
        <w:gridCol w:w="741"/>
        <w:gridCol w:w="741"/>
        <w:gridCol w:w="741"/>
        <w:gridCol w:w="1149"/>
        <w:gridCol w:w="741"/>
        <w:gridCol w:w="741"/>
        <w:gridCol w:w="1149"/>
        <w:gridCol w:w="1149"/>
        <w:gridCol w:w="1149"/>
        <w:gridCol w:w="1149"/>
        <w:gridCol w:w="1149"/>
        <w:gridCol w:w="1149"/>
        <w:gridCol w:w="1149"/>
      </w:tblGrid>
      <w:tr w:rsidR="00342B5E" w:rsidRPr="00536CCE" w14:paraId="07B683BD" w14:textId="77777777" w:rsidTr="00033E08">
        <w:trPr>
          <w:trHeight w:val="912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66863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年份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F788E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受測</w:t>
            </w: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信箱</w:t>
            </w: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總數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0AA37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proofErr w:type="gramStart"/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總寄送</w:t>
            </w:r>
            <w:proofErr w:type="gramEnd"/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</w:r>
            <w:proofErr w:type="gramStart"/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封數</w:t>
            </w:r>
            <w:proofErr w:type="gramEnd"/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ED686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總開啟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8A4A6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總開啟</w:t>
            </w: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</w:r>
            <w:proofErr w:type="gramStart"/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年度差值</w:t>
            </w:r>
            <w:proofErr w:type="gramEnd"/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16991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總開啟</w:t>
            </w: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年度成長率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BC3DA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總點擊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57CC8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總點擊</w:t>
            </w:r>
            <w:proofErr w:type="gramStart"/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年度差值</w:t>
            </w:r>
            <w:proofErr w:type="gramEnd"/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0BE6D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總點擊</w:t>
            </w: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年度成長率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63729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平均開啟/封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EF862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平均開啟/封</w:t>
            </w: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</w:r>
            <w:proofErr w:type="gramStart"/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年度差值</w:t>
            </w:r>
            <w:proofErr w:type="gramEnd"/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BB54D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平均開啟/封</w:t>
            </w: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年度成長率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6FB75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平均點擊/封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958A0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平均點擊/封</w:t>
            </w: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</w:r>
            <w:proofErr w:type="gramStart"/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年度差值</w:t>
            </w:r>
            <w:proofErr w:type="gramEnd"/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9B08A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t>平均點擊/封</w:t>
            </w: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lang w:eastAsia="zh-TW"/>
              </w:rPr>
              <w:br/>
              <w:t>年度長率</w:t>
            </w:r>
          </w:p>
        </w:tc>
      </w:tr>
      <w:tr w:rsidR="00342B5E" w:rsidRPr="00536CCE" w14:paraId="7E90BA3D" w14:textId="77777777" w:rsidTr="00033E08">
        <w:trPr>
          <w:trHeight w:val="354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8A8D2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2023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18537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255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04B73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1020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B44A8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175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5BE9F" w14:textId="1C90C3A7" w:rsidR="00536CCE" w:rsidRPr="00536CCE" w:rsidRDefault="00033E08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首年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E8837" w14:textId="20C3AA25" w:rsidR="00536CCE" w:rsidRPr="00536CCE" w:rsidRDefault="00033E08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首年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C977F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57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CC42C" w14:textId="60C0DD23" w:rsidR="00536CCE" w:rsidRPr="00536CCE" w:rsidRDefault="00033E08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首年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E8813" w14:textId="11EB4328" w:rsidR="00536CCE" w:rsidRPr="00536CCE" w:rsidRDefault="00033E08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首年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734AC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0.17156863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C4FF4" w14:textId="0E02BFEA" w:rsidR="00536CCE" w:rsidRPr="00536CCE" w:rsidRDefault="00033E08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首年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3F039" w14:textId="2A294F8F" w:rsidR="00536CCE" w:rsidRPr="00536CCE" w:rsidRDefault="00033E08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首年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39777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0.05588235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6AB7D" w14:textId="4CD9AC41" w:rsidR="00536CCE" w:rsidRPr="00536CCE" w:rsidRDefault="00033E08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首年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DAC88" w14:textId="3D5B7EEA" w:rsidR="00536CCE" w:rsidRPr="00536CCE" w:rsidRDefault="00033E08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首年</w:t>
            </w:r>
          </w:p>
        </w:tc>
      </w:tr>
      <w:tr w:rsidR="00342B5E" w:rsidRPr="00536CCE" w14:paraId="58B1AF89" w14:textId="77777777" w:rsidTr="00033E08">
        <w:trPr>
          <w:trHeight w:val="354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5B864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2024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F7C1E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256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94FAE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1024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BCAD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103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CF2FE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-72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2D251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-0.41142857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B4850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20B91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30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27FBC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0.52631579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B22C4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0.10058594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1A061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-0.07098269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287A7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-0.41372768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AC00D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0.08496094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676E8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0.02907858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C875D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0.52035362</w:t>
            </w:r>
          </w:p>
        </w:tc>
      </w:tr>
      <w:tr w:rsidR="00342B5E" w:rsidRPr="00536CCE" w14:paraId="6C86642C" w14:textId="77777777" w:rsidTr="00033E08">
        <w:trPr>
          <w:trHeight w:val="354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7EFD1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2025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7EA16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304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C1A91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1520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41EF2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116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3DD77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3F6DF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0.12621359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29E48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12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EFEC3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-75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020B5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-0.86206897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39D7D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0.07631579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DB2A1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-0.02427015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AABD1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-0.24128769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E6F42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0.00789474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EF3E5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-0.0770662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F6585" w14:textId="77777777" w:rsidR="00536CCE" w:rsidRPr="00536CCE" w:rsidRDefault="00536CCE" w:rsidP="00536CCE">
            <w:pPr>
              <w:spacing w:after="0" w:line="240" w:lineRule="auto"/>
              <w:jc w:val="right"/>
              <w:rPr>
                <w:rFonts w:ascii="Taipei Sans TC Beta" w:eastAsia="Taipei Sans TC Beta" w:hAnsi="Taipei Sans TC Beta" w:cs="新細明體"/>
                <w:color w:val="000000"/>
                <w:sz w:val="18"/>
                <w:szCs w:val="18"/>
                <w:lang w:eastAsia="zh-TW"/>
              </w:rPr>
            </w:pPr>
            <w:r w:rsidRPr="00536CCE">
              <w:rPr>
                <w:rFonts w:ascii="Taipei Sans TC Beta" w:eastAsia="Taipei Sans TC Beta" w:hAnsi="Taipei Sans TC Beta" w:cs="新細明體" w:hint="eastAsia"/>
                <w:color w:val="000000"/>
                <w:sz w:val="18"/>
                <w:szCs w:val="18"/>
                <w:lang w:eastAsia="zh-TW"/>
              </w:rPr>
              <w:t>-0.90707804</w:t>
            </w:r>
          </w:p>
        </w:tc>
      </w:tr>
    </w:tbl>
    <w:p w14:paraId="1B0260B6" w14:textId="77777777" w:rsidR="00536CCE" w:rsidRPr="00536CCE" w:rsidRDefault="00536CCE" w:rsidP="00536CCE">
      <w:pPr>
        <w:rPr>
          <w:rFonts w:eastAsia="新細明體"/>
          <w:lang w:eastAsia="zh-TW"/>
        </w:rPr>
      </w:pPr>
    </w:p>
    <w:sectPr w:rsidR="00536CCE" w:rsidRPr="00536CCE" w:rsidSect="00342B5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ipei Sans TC Beta">
    <w:panose1 w:val="00000000000000000000"/>
    <w:charset w:val="88"/>
    <w:family w:val="auto"/>
    <w:pitch w:val="variable"/>
    <w:sig w:usb0="20000003" w:usb1="2ACF3C10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994256D"/>
    <w:multiLevelType w:val="hybridMultilevel"/>
    <w:tmpl w:val="F1063D1C"/>
    <w:lvl w:ilvl="0" w:tplc="79148C88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390082761">
    <w:abstractNumId w:val="8"/>
  </w:num>
  <w:num w:numId="2" w16cid:durableId="1229460112">
    <w:abstractNumId w:val="6"/>
  </w:num>
  <w:num w:numId="3" w16cid:durableId="189688981">
    <w:abstractNumId w:val="5"/>
  </w:num>
  <w:num w:numId="4" w16cid:durableId="907110247">
    <w:abstractNumId w:val="4"/>
  </w:num>
  <w:num w:numId="5" w16cid:durableId="1147864521">
    <w:abstractNumId w:val="7"/>
  </w:num>
  <w:num w:numId="6" w16cid:durableId="633408655">
    <w:abstractNumId w:val="3"/>
  </w:num>
  <w:num w:numId="7" w16cid:durableId="220794075">
    <w:abstractNumId w:val="2"/>
  </w:num>
  <w:num w:numId="8" w16cid:durableId="228616325">
    <w:abstractNumId w:val="1"/>
  </w:num>
  <w:num w:numId="9" w16cid:durableId="2141536111">
    <w:abstractNumId w:val="0"/>
  </w:num>
  <w:num w:numId="10" w16cid:durableId="9601916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3E08"/>
    <w:rsid w:val="00034616"/>
    <w:rsid w:val="00045821"/>
    <w:rsid w:val="0006063C"/>
    <w:rsid w:val="00085E03"/>
    <w:rsid w:val="0015074B"/>
    <w:rsid w:val="00292B09"/>
    <w:rsid w:val="0029639D"/>
    <w:rsid w:val="00326F90"/>
    <w:rsid w:val="00342224"/>
    <w:rsid w:val="00342B5E"/>
    <w:rsid w:val="003D3923"/>
    <w:rsid w:val="004A7DD4"/>
    <w:rsid w:val="00536CCE"/>
    <w:rsid w:val="007A3E2F"/>
    <w:rsid w:val="00817585"/>
    <w:rsid w:val="00857527"/>
    <w:rsid w:val="008C49DD"/>
    <w:rsid w:val="00954E0D"/>
    <w:rsid w:val="00955883"/>
    <w:rsid w:val="00AA1D8D"/>
    <w:rsid w:val="00AE5DB8"/>
    <w:rsid w:val="00B47730"/>
    <w:rsid w:val="00CB0664"/>
    <w:rsid w:val="00DF51F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7D87AA"/>
  <w14:defaultImageDpi w14:val="300"/>
  <w15:docId w15:val="{A99A9E58-C120-479D-9CC7-B162BF461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342224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頁首 字元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頁尾 字元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標題 1 字元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標題 2 字元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標題 3 字元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標題 字元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標題 字元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字元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字元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字元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巨集文字 字元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文 字元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標題 4 字元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標題 5 字元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標題 6 字元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標題 7 字元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標題 9 字元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鮮明引文 字元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2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3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4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5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6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7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9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a">
    <w:name w:val="Hyperlink"/>
    <w:basedOn w:val="a2"/>
    <w:uiPriority w:val="99"/>
    <w:semiHidden/>
    <w:unhideWhenUsed/>
    <w:rsid w:val="00045821"/>
    <w:rPr>
      <w:color w:val="467886"/>
      <w:u w:val="single"/>
    </w:rPr>
  </w:style>
  <w:style w:type="character" w:styleId="affb">
    <w:name w:val="FollowedHyperlink"/>
    <w:basedOn w:val="a2"/>
    <w:uiPriority w:val="99"/>
    <w:semiHidden/>
    <w:unhideWhenUsed/>
    <w:rsid w:val="00045821"/>
    <w:rPr>
      <w:color w:val="96607D"/>
      <w:u w:val="single"/>
    </w:rPr>
  </w:style>
  <w:style w:type="paragraph" w:customStyle="1" w:styleId="msonormal0">
    <w:name w:val="msonormal"/>
    <w:basedOn w:val="a1"/>
    <w:rsid w:val="00045821"/>
    <w:pPr>
      <w:spacing w:before="100" w:beforeAutospacing="1" w:after="100" w:afterAutospacing="1" w:line="240" w:lineRule="auto"/>
    </w:pPr>
    <w:rPr>
      <w:rFonts w:ascii="新細明體" w:eastAsia="新細明體" w:hAnsi="新細明體" w:cs="新細明體"/>
      <w:sz w:val="24"/>
      <w:szCs w:val="24"/>
      <w:lang w:eastAsia="zh-TW"/>
    </w:rPr>
  </w:style>
  <w:style w:type="paragraph" w:customStyle="1" w:styleId="font5">
    <w:name w:val="font5"/>
    <w:basedOn w:val="a1"/>
    <w:rsid w:val="00045821"/>
    <w:pPr>
      <w:spacing w:before="100" w:beforeAutospacing="1" w:after="100" w:afterAutospacing="1" w:line="240" w:lineRule="auto"/>
    </w:pPr>
    <w:rPr>
      <w:rFonts w:ascii="新細明體" w:eastAsia="新細明體" w:hAnsi="新細明體" w:cs="新細明體"/>
      <w:sz w:val="18"/>
      <w:szCs w:val="18"/>
      <w:lang w:eastAsia="zh-TW"/>
    </w:rPr>
  </w:style>
  <w:style w:type="paragraph" w:customStyle="1" w:styleId="xl65">
    <w:name w:val="xl65"/>
    <w:basedOn w:val="a1"/>
    <w:rsid w:val="00045821"/>
    <w:pPr>
      <w:spacing w:before="100" w:beforeAutospacing="1" w:after="100" w:afterAutospacing="1" w:line="240" w:lineRule="auto"/>
      <w:jc w:val="center"/>
    </w:pPr>
    <w:rPr>
      <w:rFonts w:ascii="新細明體" w:eastAsia="新細明體" w:hAnsi="新細明體" w:cs="新細明體"/>
      <w:sz w:val="24"/>
      <w:szCs w:val="24"/>
      <w:lang w:eastAsia="zh-TW"/>
    </w:rPr>
  </w:style>
  <w:style w:type="paragraph" w:customStyle="1" w:styleId="xl66">
    <w:name w:val="xl66"/>
    <w:basedOn w:val="a1"/>
    <w:rsid w:val="00045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aipei Sans TC Beta" w:eastAsia="Taipei Sans TC Beta" w:hAnsi="Taipei Sans TC Beta" w:cs="新細明體"/>
      <w:lang w:eastAsia="zh-TW"/>
    </w:rPr>
  </w:style>
  <w:style w:type="paragraph" w:customStyle="1" w:styleId="xl67">
    <w:name w:val="xl67"/>
    <w:basedOn w:val="a1"/>
    <w:rsid w:val="000458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aipei Sans TC Beta" w:eastAsia="Taipei Sans TC Beta" w:hAnsi="Taipei Sans TC Beta" w:cs="新細明體"/>
      <w:lang w:eastAsia="zh-TW"/>
    </w:rPr>
  </w:style>
  <w:style w:type="paragraph" w:customStyle="1" w:styleId="xl68">
    <w:name w:val="xl68"/>
    <w:basedOn w:val="a1"/>
    <w:rsid w:val="000458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aipei Sans TC Beta" w:eastAsia="Taipei Sans TC Beta" w:hAnsi="Taipei Sans TC Beta" w:cs="新細明體"/>
      <w:lang w:eastAsia="zh-TW"/>
    </w:rPr>
  </w:style>
  <w:style w:type="paragraph" w:customStyle="1" w:styleId="xl69">
    <w:name w:val="xl69"/>
    <w:basedOn w:val="a1"/>
    <w:rsid w:val="000458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新細明體" w:eastAsia="新細明體" w:hAnsi="新細明體" w:cs="新細明體"/>
      <w:sz w:val="24"/>
      <w:szCs w:val="24"/>
      <w:lang w:eastAsia="zh-TW"/>
    </w:rPr>
  </w:style>
  <w:style w:type="paragraph" w:customStyle="1" w:styleId="xl70">
    <w:name w:val="xl70"/>
    <w:basedOn w:val="a1"/>
    <w:rsid w:val="000458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新細明體" w:eastAsia="新細明體" w:hAnsi="新細明體" w:cs="新細明體"/>
      <w:sz w:val="24"/>
      <w:szCs w:val="24"/>
      <w:lang w:eastAsia="zh-TW"/>
    </w:rPr>
  </w:style>
  <w:style w:type="paragraph" w:customStyle="1" w:styleId="xl71">
    <w:name w:val="xl71"/>
    <w:basedOn w:val="a1"/>
    <w:rsid w:val="000458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新細明體" w:eastAsia="新細明體" w:hAnsi="新細明體" w:cs="新細明體"/>
      <w:sz w:val="24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7</Pages>
  <Words>1337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8943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總公司 周益利 Ili.Chou</cp:lastModifiedBy>
  <cp:revision>8</cp:revision>
  <dcterms:created xsi:type="dcterms:W3CDTF">2025-09-24T03:29:00Z</dcterms:created>
  <dcterms:modified xsi:type="dcterms:W3CDTF">2025-09-25T01:12:00Z</dcterms:modified>
  <cp:category/>
</cp:coreProperties>
</file>