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3AFF0" w14:textId="5948BD65" w:rsidR="00A4756D" w:rsidRPr="008828C3" w:rsidRDefault="00954DDB">
      <w:pPr>
        <w:rPr>
          <w:rFonts w:ascii="微軟正黑體" w:eastAsia="微軟正黑體" w:hAnsi="微軟正黑體"/>
          <w:b/>
          <w:bCs/>
          <w:sz w:val="40"/>
          <w:szCs w:val="40"/>
          <w:lang w:eastAsia="zh-TW"/>
        </w:rPr>
      </w:pPr>
      <w:r w:rsidRPr="008828C3">
        <w:rPr>
          <w:rFonts w:ascii="微軟正黑體" w:eastAsia="微軟正黑體" w:hAnsi="微軟正黑體"/>
          <w:b/>
          <w:bCs/>
          <w:sz w:val="40"/>
          <w:szCs w:val="40"/>
          <w:lang w:eastAsia="zh-TW"/>
        </w:rPr>
        <w:t>會議名稱</w:t>
      </w:r>
      <w:r w:rsidR="000A47ED" w:rsidRPr="008828C3">
        <w:rPr>
          <w:rFonts w:ascii="微軟正黑體" w:eastAsia="微軟正黑體" w:hAnsi="微軟正黑體"/>
          <w:b/>
          <w:bCs/>
          <w:sz w:val="40"/>
          <w:szCs w:val="40"/>
          <w:lang w:eastAsia="zh-TW"/>
        </w:rPr>
        <w:t>：</w:t>
      </w:r>
      <w:r w:rsidR="000A47ED" w:rsidRPr="008828C3">
        <w:rPr>
          <w:rFonts w:ascii="微軟正黑體" w:eastAsia="微軟正黑體" w:hAnsi="微軟正黑體" w:hint="eastAsia"/>
          <w:b/>
          <w:bCs/>
          <w:sz w:val="40"/>
          <w:szCs w:val="40"/>
          <w:lang w:eastAsia="zh-TW"/>
        </w:rPr>
        <w:t>達和環保SIEM雙周會</w:t>
      </w:r>
    </w:p>
    <w:p w14:paraId="53C14A8D" w14:textId="075E00F7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日期： </w:t>
      </w:r>
      <w:r w:rsidR="000A47ED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</w:t>
      </w:r>
      <w:r w:rsidR="00AF54F0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3</w:t>
      </w:r>
      <w:r w:rsidR="000A47ED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-</w:t>
      </w:r>
      <w:r w:rsidR="0036054D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18</w:t>
      </w:r>
    </w:p>
    <w:p w14:paraId="3955DE30" w14:textId="38C45BD8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時間：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10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>: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00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-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12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>: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00</w:t>
      </w:r>
    </w:p>
    <w:p w14:paraId="2E399E8C" w14:textId="7A11B7EE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地點：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達和環保6F會議室</w:t>
      </w:r>
    </w:p>
    <w:p w14:paraId="738422CB" w14:textId="6BA57D3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主持人：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B</w:t>
      </w:r>
      <w:r w:rsidR="000A47ED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arry</w:t>
      </w:r>
    </w:p>
    <w:p w14:paraId="2F37BFF5" w14:textId="483EFEE9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記錄人：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Barry</w:t>
      </w:r>
    </w:p>
    <w:p w14:paraId="08CBD760" w14:textId="2A8E10F5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>出席人員：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達和環保</w:t>
      </w:r>
      <w:r w:rsidR="00857674">
        <w:rPr>
          <w:rFonts w:ascii="微軟正黑體" w:eastAsia="微軟正黑體" w:hAnsi="微軟正黑體" w:hint="eastAsia"/>
          <w:sz w:val="28"/>
          <w:szCs w:val="28"/>
          <w:lang w:eastAsia="zh-TW"/>
        </w:rPr>
        <w:t>Joy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、達和環保Harry、明</w:t>
      </w:r>
      <w:proofErr w:type="gramStart"/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竑</w:t>
      </w:r>
      <w:proofErr w:type="gramEnd"/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科技B</w:t>
      </w:r>
      <w:r w:rsidR="000A47ED" w:rsidRPr="008828C3">
        <w:rPr>
          <w:rFonts w:ascii="微軟正黑體" w:eastAsia="微軟正黑體" w:hAnsi="微軟正黑體"/>
          <w:sz w:val="28"/>
          <w:szCs w:val="28"/>
          <w:lang w:eastAsia="zh-TW"/>
        </w:rPr>
        <w:t>a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rry、</w:t>
      </w:r>
      <w:r w:rsidR="00AF54F0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明</w:t>
      </w:r>
      <w:proofErr w:type="gramStart"/>
      <w:r w:rsidR="00AF54F0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竑</w:t>
      </w:r>
      <w:proofErr w:type="gramEnd"/>
      <w:r w:rsidR="00AF54F0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科技</w:t>
      </w:r>
      <w:r w:rsidR="00AF54F0">
        <w:rPr>
          <w:rFonts w:ascii="微軟正黑體" w:eastAsia="微軟正黑體" w:hAnsi="微軟正黑體" w:hint="eastAsia"/>
          <w:sz w:val="28"/>
          <w:szCs w:val="28"/>
          <w:lang w:eastAsia="zh-TW"/>
        </w:rPr>
        <w:t>Ivan</w:t>
      </w:r>
    </w:p>
    <w:p w14:paraId="0F12284A" w14:textId="7D717A46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缺席人員：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無</w:t>
      </w:r>
    </w:p>
    <w:p w14:paraId="2E3299D3" w14:textId="77777777" w:rsidR="00A4756D" w:rsidRPr="008828C3" w:rsidRDefault="00A4756D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p w14:paraId="66440386" w14:textId="77777777" w:rsidR="00A4756D" w:rsidRPr="008828C3" w:rsidRDefault="00954DDB">
      <w:pPr>
        <w:rPr>
          <w:rFonts w:ascii="微軟正黑體" w:eastAsia="微軟正黑體" w:hAnsi="微軟正黑體"/>
          <w:b/>
          <w:bCs/>
          <w:sz w:val="32"/>
          <w:szCs w:val="32"/>
          <w:lang w:eastAsia="zh-TW"/>
        </w:rPr>
      </w:pPr>
      <w:r w:rsidRPr="008828C3">
        <w:rPr>
          <w:rFonts w:ascii="微軟正黑體" w:eastAsia="微軟正黑體" w:hAnsi="微軟正黑體"/>
          <w:b/>
          <w:bCs/>
          <w:sz w:val="32"/>
          <w:szCs w:val="32"/>
          <w:lang w:eastAsia="zh-TW"/>
        </w:rPr>
        <w:t>會議議程</w:t>
      </w:r>
    </w:p>
    <w:p w14:paraId="1BA62759" w14:textId="26778A78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1. 開場與確認議程  </w:t>
      </w:r>
    </w:p>
    <w:p w14:paraId="50404418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2. 上次會議回顧與追蹤事項  </w:t>
      </w:r>
    </w:p>
    <w:p w14:paraId="4C81207D" w14:textId="19CC9303" w:rsidR="00A4756D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</w:t>
      </w:r>
      <w:r w:rsidR="00012980">
        <w:rPr>
          <w:rFonts w:ascii="微軟正黑體" w:eastAsia="微軟正黑體" w:hAnsi="微軟正黑體" w:hint="eastAsia"/>
          <w:sz w:val="28"/>
          <w:szCs w:val="28"/>
          <w:lang w:eastAsia="zh-TW"/>
        </w:rPr>
        <w:t>Server  log</w:t>
      </w:r>
      <w:r w:rsidR="00AF54F0">
        <w:rPr>
          <w:rFonts w:ascii="微軟正黑體" w:eastAsia="微軟正黑體" w:hAnsi="微軟正黑體" w:hint="eastAsia"/>
          <w:sz w:val="28"/>
          <w:szCs w:val="28"/>
          <w:lang w:eastAsia="zh-TW"/>
        </w:rPr>
        <w:t>設定完成</w:t>
      </w:r>
      <w:r w:rsidR="00012980">
        <w:rPr>
          <w:rFonts w:ascii="微軟正黑體" w:eastAsia="微軟正黑體" w:hAnsi="微軟正黑體" w:hint="eastAsia"/>
          <w:sz w:val="28"/>
          <w:szCs w:val="28"/>
          <w:lang w:eastAsia="zh-TW"/>
        </w:rPr>
        <w:t>(Linux 除外)</w:t>
      </w:r>
      <w:r w:rsidR="006D1A53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1167A5E2" w14:textId="79DDED32" w:rsidR="00AF54F0" w:rsidRDefault="00AF54F0">
      <w:pPr>
        <w:rPr>
          <w:rFonts w:ascii="微軟正黑體" w:eastAsia="微軟正黑體" w:hAnsi="微軟正黑體"/>
          <w:sz w:val="28"/>
          <w:szCs w:val="28"/>
          <w:lang w:eastAsia="zh-TW"/>
        </w:rPr>
      </w:pPr>
      <w:r>
        <w:rPr>
          <w:rFonts w:ascii="微軟正黑體" w:eastAsia="微軟正黑體" w:hAnsi="微軟正黑體" w:hint="eastAsia"/>
          <w:sz w:val="28"/>
          <w:szCs w:val="28"/>
          <w:lang w:eastAsia="zh-TW"/>
        </w:rPr>
        <w:t xml:space="preserve">   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- </w:t>
      </w:r>
      <w:r w:rsidR="00012980">
        <w:rPr>
          <w:rFonts w:ascii="微軟正黑體" w:eastAsia="微軟正黑體" w:hAnsi="微軟正黑體" w:hint="eastAsia"/>
          <w:sz w:val="28"/>
          <w:szCs w:val="28"/>
          <w:lang w:eastAsia="zh-TW"/>
        </w:rPr>
        <w:t>NP LDAP設定完成</w:t>
      </w:r>
      <w:r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7C43D0F3" w14:textId="797AE471" w:rsidR="00AF54F0" w:rsidRDefault="00AF54F0">
      <w:pPr>
        <w:rPr>
          <w:rFonts w:ascii="微軟正黑體" w:eastAsia="微軟正黑體" w:hAnsi="微軟正黑體"/>
          <w:sz w:val="28"/>
          <w:szCs w:val="28"/>
          <w:lang w:eastAsia="zh-TW"/>
        </w:rPr>
      </w:pPr>
      <w:r>
        <w:rPr>
          <w:rFonts w:ascii="微軟正黑體" w:eastAsia="微軟正黑體" w:hAnsi="微軟正黑體" w:hint="eastAsia"/>
          <w:sz w:val="28"/>
          <w:szCs w:val="28"/>
          <w:lang w:eastAsia="zh-TW"/>
        </w:rPr>
        <w:t xml:space="preserve">   </w:t>
      </w:r>
    </w:p>
    <w:p w14:paraId="3ED4EFB0" w14:textId="77777777" w:rsidR="00E16270" w:rsidRPr="008828C3" w:rsidRDefault="00E16270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p w14:paraId="10C8381A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lastRenderedPageBreak/>
        <w:t xml:space="preserve">3. 新議題討論  </w:t>
      </w:r>
    </w:p>
    <w:p w14:paraId="6C1CE501" w14:textId="6FDA41D6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</w:t>
      </w:r>
      <w:r w:rsidRPr="008828C3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>議題 1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： </w:t>
      </w:r>
      <w:r w:rsidR="00012980" w:rsidRPr="00012980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部分設備離線</w:t>
      </w:r>
      <w:r w:rsidR="006D1A53" w:rsidRPr="00012980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。</w:t>
      </w:r>
    </w:p>
    <w:p w14:paraId="2B8A53F8" w14:textId="7EE37179" w:rsidR="00A4756D" w:rsidRPr="00AF54F0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討論內容： </w:t>
      </w:r>
      <w:r w:rsidR="00012980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部分設備ICMP Fail產生告警，但進行Ping測試時又正常</w:t>
      </w:r>
      <w:r w:rsidR="00AF54F0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。</w:t>
      </w:r>
    </w:p>
    <w:p w14:paraId="74C42DA1" w14:textId="5CEBCCA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決議事項：</w:t>
      </w:r>
      <w:r w:rsidR="00012980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需觀察並調整ICMP 回應時間及靈敏度</w:t>
      </w:r>
      <w:r w:rsidR="00D8102E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。</w:t>
      </w:r>
    </w:p>
    <w:p w14:paraId="25175FD8" w14:textId="0A8BA7CE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負責人： </w:t>
      </w:r>
      <w:r w:rsidR="00D10ECA">
        <w:rPr>
          <w:rFonts w:ascii="微軟正黑體" w:eastAsia="微軟正黑體" w:hAnsi="微軟正黑體" w:hint="eastAsia"/>
          <w:sz w:val="28"/>
          <w:szCs w:val="28"/>
          <w:lang w:eastAsia="zh-TW"/>
        </w:rPr>
        <w:t>Ivan</w:t>
      </w:r>
    </w:p>
    <w:p w14:paraId="0CC499BE" w14:textId="634B2F0C" w:rsidR="00A4756D" w:rsidRDefault="00954DDB">
      <w:pPr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完成期限： </w:t>
      </w:r>
      <w:r w:rsidR="006D1A53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2025-03-</w:t>
      </w:r>
      <w:r w:rsidR="00012980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25</w:t>
      </w:r>
    </w:p>
    <w:p w14:paraId="0D914AF4" w14:textId="77777777" w:rsidR="008828C3" w:rsidRPr="008828C3" w:rsidRDefault="008828C3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p w14:paraId="6D4AD14E" w14:textId="5B99E0C6" w:rsidR="00A4756D" w:rsidRPr="00D85B24" w:rsidRDefault="00954DDB">
      <w:pPr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</w:t>
      </w: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 - 議題 2：</w:t>
      </w:r>
      <w:r w:rsidR="00012980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Dashboard設定</w:t>
      </w:r>
    </w:p>
    <w:p w14:paraId="6A4CA1E2" w14:textId="566B4B0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討論內容： </w:t>
      </w:r>
      <w:r w:rsidR="00487C98">
        <w:rPr>
          <w:rFonts w:ascii="微軟正黑體" w:eastAsia="微軟正黑體" w:hAnsi="微軟正黑體" w:hint="eastAsia"/>
          <w:sz w:val="28"/>
          <w:szCs w:val="28"/>
          <w:lang w:eastAsia="zh-TW"/>
        </w:rPr>
        <w:t>討論Dashboard畫面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18EB4162" w14:textId="62671A86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決議事項：</w:t>
      </w:r>
      <w:r w:rsidR="00487C98">
        <w:rPr>
          <w:rFonts w:ascii="微軟正黑體" w:eastAsia="微軟正黑體" w:hAnsi="微軟正黑體" w:hint="eastAsia"/>
          <w:sz w:val="28"/>
          <w:szCs w:val="28"/>
          <w:lang w:eastAsia="zh-TW"/>
        </w:rPr>
        <w:t>設定Dashboard畫面供達和參考</w:t>
      </w:r>
      <w:r w:rsidR="00D10ECA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1437FDC2" w14:textId="07BA9611" w:rsidR="00A4756D" w:rsidRPr="00D10ECA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負責人： </w:t>
      </w:r>
      <w:r w:rsidR="00487C98">
        <w:rPr>
          <w:rFonts w:ascii="微軟正黑體" w:eastAsia="微軟正黑體" w:hAnsi="微軟正黑體" w:hint="eastAsia"/>
          <w:sz w:val="28"/>
          <w:szCs w:val="28"/>
          <w:lang w:eastAsia="zh-TW"/>
        </w:rPr>
        <w:t>Ivan</w:t>
      </w:r>
    </w:p>
    <w:p w14:paraId="430EB4F2" w14:textId="5F9E2133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完成期限： 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2025-0</w:t>
      </w:r>
      <w:r w:rsidR="00D10ECA">
        <w:rPr>
          <w:rFonts w:ascii="微軟正黑體" w:eastAsia="微軟正黑體" w:hAnsi="微軟正黑體" w:hint="eastAsia"/>
          <w:sz w:val="28"/>
          <w:szCs w:val="28"/>
          <w:lang w:eastAsia="zh-TW"/>
        </w:rPr>
        <w:t>3-</w:t>
      </w:r>
      <w:r w:rsidR="00487C98">
        <w:rPr>
          <w:rFonts w:ascii="微軟正黑體" w:eastAsia="微軟正黑體" w:hAnsi="微軟正黑體" w:hint="eastAsia"/>
          <w:sz w:val="28"/>
          <w:szCs w:val="28"/>
          <w:lang w:eastAsia="zh-TW"/>
        </w:rPr>
        <w:t>27</w:t>
      </w:r>
    </w:p>
    <w:p w14:paraId="7BEC4419" w14:textId="77777777" w:rsidR="0081120A" w:rsidRPr="008828C3" w:rsidRDefault="0081120A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p w14:paraId="550FE4FA" w14:textId="133F6F91" w:rsidR="0081120A" w:rsidRPr="00D85B24" w:rsidRDefault="0081120A" w:rsidP="0081120A">
      <w:pPr>
        <w:rPr>
          <w:rFonts w:ascii="微軟正黑體" w:eastAsia="微軟正黑體" w:hAnsi="微軟正黑體"/>
          <w:b/>
          <w:bCs/>
          <w:sz w:val="28"/>
          <w:szCs w:val="28"/>
          <w:lang w:eastAsia="zh-TW"/>
        </w:rPr>
      </w:pP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議題 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3</w:t>
      </w: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： </w:t>
      </w:r>
      <w:r w:rsidR="00487C98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Report格式討論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。</w:t>
      </w:r>
    </w:p>
    <w:p w14:paraId="5DD02EEC" w14:textId="13B3E434" w:rsidR="0081120A" w:rsidRPr="008828C3" w:rsidRDefault="0081120A" w:rsidP="0081120A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討論內容：</w:t>
      </w:r>
      <w:r w:rsidR="00487C98">
        <w:rPr>
          <w:rFonts w:ascii="微軟正黑體" w:eastAsia="微軟正黑體" w:hAnsi="微軟正黑體" w:hint="eastAsia"/>
          <w:sz w:val="28"/>
          <w:szCs w:val="28"/>
          <w:lang w:eastAsia="zh-TW"/>
        </w:rPr>
        <w:t>討論Report格式</w:t>
      </w:r>
      <w:r w:rsidR="00026AEE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16A5075A" w14:textId="0CAC5F62" w:rsidR="0081120A" w:rsidRPr="008828C3" w:rsidRDefault="0081120A" w:rsidP="0081120A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決議事項：</w:t>
      </w:r>
      <w:r w:rsidR="00487C98">
        <w:rPr>
          <w:rFonts w:ascii="微軟正黑體" w:eastAsia="微軟正黑體" w:hAnsi="微軟正黑體" w:hint="eastAsia"/>
          <w:sz w:val="28"/>
          <w:szCs w:val="28"/>
          <w:lang w:eastAsia="zh-TW"/>
        </w:rPr>
        <w:t>先提供其他客戶Report格式並產出Report供達和參考</w:t>
      </w:r>
      <w:r w:rsidR="00026AEE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0A83104B" w14:textId="6FF5317E" w:rsidR="00F124D5" w:rsidRPr="008828C3" w:rsidRDefault="0081120A" w:rsidP="00F124D5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lastRenderedPageBreak/>
        <w:t xml:space="preserve">     </w:t>
      </w:r>
      <w:r w:rsidR="00F124D5"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- 負責人： </w:t>
      </w:r>
      <w:r w:rsidR="00F124D5">
        <w:rPr>
          <w:rFonts w:ascii="微軟正黑體" w:eastAsia="微軟正黑體" w:hAnsi="微軟正黑體" w:hint="eastAsia"/>
          <w:sz w:val="28"/>
          <w:szCs w:val="28"/>
          <w:lang w:eastAsia="zh-TW"/>
        </w:rPr>
        <w:t>Ivan</w:t>
      </w:r>
    </w:p>
    <w:p w14:paraId="6114D40D" w14:textId="7A8D7F26" w:rsidR="00F124D5" w:rsidRPr="00BE2F5D" w:rsidRDefault="00F124D5" w:rsidP="00F124D5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完成期限：</w:t>
      </w:r>
      <w:r>
        <w:rPr>
          <w:rFonts w:ascii="微軟正黑體" w:eastAsia="微軟正黑體" w:hAnsi="微軟正黑體"/>
          <w:sz w:val="28"/>
          <w:szCs w:val="28"/>
          <w:lang w:eastAsia="zh-TW"/>
        </w:rPr>
        <w:t>2</w:t>
      </w:r>
      <w:r>
        <w:rPr>
          <w:rFonts w:ascii="微軟正黑體" w:eastAsia="微軟正黑體" w:hAnsi="微軟正黑體" w:hint="eastAsia"/>
          <w:sz w:val="28"/>
          <w:szCs w:val="28"/>
          <w:lang w:eastAsia="zh-TW"/>
        </w:rPr>
        <w:t>025-03-</w:t>
      </w:r>
      <w:r w:rsidR="00487C98">
        <w:rPr>
          <w:rFonts w:ascii="微軟正黑體" w:eastAsia="微軟正黑體" w:hAnsi="微軟正黑體" w:hint="eastAsia"/>
          <w:sz w:val="28"/>
          <w:szCs w:val="28"/>
          <w:lang w:eastAsia="zh-TW"/>
        </w:rPr>
        <w:t>27</w:t>
      </w:r>
    </w:p>
    <w:p w14:paraId="12976525" w14:textId="7717E982" w:rsidR="0081120A" w:rsidRDefault="0081120A" w:rsidP="00F124D5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p w14:paraId="26408DF8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4. 其他事項  </w:t>
      </w:r>
    </w:p>
    <w:p w14:paraId="159325B5" w14:textId="2392C26E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</w:t>
      </w:r>
      <w:r w:rsidR="00A36D25">
        <w:rPr>
          <w:rFonts w:ascii="微軟正黑體" w:eastAsia="微軟正黑體" w:hAnsi="微軟正黑體" w:hint="eastAsia"/>
          <w:sz w:val="28"/>
          <w:szCs w:val="28"/>
          <w:lang w:eastAsia="zh-TW"/>
        </w:rPr>
        <w:t>無</w:t>
      </w:r>
    </w:p>
    <w:p w14:paraId="491A5696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5. 下次會議安排  </w:t>
      </w:r>
    </w:p>
    <w:p w14:paraId="12789D6C" w14:textId="54885B85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日期與時間： </w:t>
      </w:r>
      <w:r w:rsidR="007A7B5A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</w:t>
      </w:r>
      <w:r w:rsidR="00487C98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4</w:t>
      </w:r>
      <w:r w:rsidR="007A7B5A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-</w:t>
      </w:r>
      <w:r w:rsidR="00487C98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01</w:t>
      </w:r>
    </w:p>
    <w:p w14:paraId="383C0569" w14:textId="4698ECCB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地點或方式： </w:t>
      </w:r>
      <w:r w:rsidR="007A7B5A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達和6樓會議室</w:t>
      </w:r>
    </w:p>
    <w:p w14:paraId="71A86A6D" w14:textId="77777777" w:rsidR="00A4756D" w:rsidRPr="008828C3" w:rsidRDefault="00A4756D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sectPr w:rsidR="00A4756D" w:rsidRPr="008828C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18265367">
    <w:abstractNumId w:val="8"/>
  </w:num>
  <w:num w:numId="2" w16cid:durableId="1240793159">
    <w:abstractNumId w:val="6"/>
  </w:num>
  <w:num w:numId="3" w16cid:durableId="599222904">
    <w:abstractNumId w:val="5"/>
  </w:num>
  <w:num w:numId="4" w16cid:durableId="108204563">
    <w:abstractNumId w:val="4"/>
  </w:num>
  <w:num w:numId="5" w16cid:durableId="867376383">
    <w:abstractNumId w:val="7"/>
  </w:num>
  <w:num w:numId="6" w16cid:durableId="1303120215">
    <w:abstractNumId w:val="3"/>
  </w:num>
  <w:num w:numId="7" w16cid:durableId="1543902310">
    <w:abstractNumId w:val="2"/>
  </w:num>
  <w:num w:numId="8" w16cid:durableId="1785156028">
    <w:abstractNumId w:val="1"/>
  </w:num>
  <w:num w:numId="9" w16cid:durableId="2080784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2980"/>
    <w:rsid w:val="00026AEE"/>
    <w:rsid w:val="00027389"/>
    <w:rsid w:val="00034616"/>
    <w:rsid w:val="0006063C"/>
    <w:rsid w:val="000A47ED"/>
    <w:rsid w:val="001115C5"/>
    <w:rsid w:val="0015074B"/>
    <w:rsid w:val="00231C6D"/>
    <w:rsid w:val="0029639D"/>
    <w:rsid w:val="00326F90"/>
    <w:rsid w:val="0036054D"/>
    <w:rsid w:val="00432452"/>
    <w:rsid w:val="00487C98"/>
    <w:rsid w:val="00575007"/>
    <w:rsid w:val="006559A1"/>
    <w:rsid w:val="006D1A53"/>
    <w:rsid w:val="007A7B5A"/>
    <w:rsid w:val="007D0802"/>
    <w:rsid w:val="00803969"/>
    <w:rsid w:val="0081120A"/>
    <w:rsid w:val="00857674"/>
    <w:rsid w:val="008828C3"/>
    <w:rsid w:val="00954DDB"/>
    <w:rsid w:val="00A36D25"/>
    <w:rsid w:val="00A4756D"/>
    <w:rsid w:val="00AA1D8D"/>
    <w:rsid w:val="00AF54F0"/>
    <w:rsid w:val="00B47730"/>
    <w:rsid w:val="00BE0120"/>
    <w:rsid w:val="00BE2F5D"/>
    <w:rsid w:val="00CB0664"/>
    <w:rsid w:val="00CF29CE"/>
    <w:rsid w:val="00D10ECA"/>
    <w:rsid w:val="00D62D4F"/>
    <w:rsid w:val="00D67702"/>
    <w:rsid w:val="00D8102E"/>
    <w:rsid w:val="00D85B24"/>
    <w:rsid w:val="00E16270"/>
    <w:rsid w:val="00F124D5"/>
    <w:rsid w:val="00F85C6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A7431D"/>
  <w14:defaultImageDpi w14:val="300"/>
  <w15:docId w15:val="{DB0BCF38-770A-4E41-95C6-C90E3DF7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標題 3 字元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barry tsai</cp:lastModifiedBy>
  <cp:revision>6</cp:revision>
  <dcterms:created xsi:type="dcterms:W3CDTF">2025-03-22T02:34:00Z</dcterms:created>
  <dcterms:modified xsi:type="dcterms:W3CDTF">2025-03-22T03:05:00Z</dcterms:modified>
  <cp:category/>
</cp:coreProperties>
</file>