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3AFF0" w14:textId="5948BD65" w:rsidR="00A4756D" w:rsidRPr="008828C3" w:rsidRDefault="00954DDB">
      <w:pPr>
        <w:rPr>
          <w:rFonts w:ascii="微軟正黑體" w:eastAsia="微軟正黑體" w:hAnsi="微軟正黑體" w:hint="eastAsia"/>
          <w:b/>
          <w:bCs/>
          <w:sz w:val="40"/>
          <w:szCs w:val="40"/>
          <w:lang w:eastAsia="zh-TW"/>
        </w:rPr>
      </w:pPr>
      <w:r w:rsidRPr="008828C3">
        <w:rPr>
          <w:rFonts w:ascii="微軟正黑體" w:eastAsia="微軟正黑體" w:hAnsi="微軟正黑體"/>
          <w:b/>
          <w:bCs/>
          <w:sz w:val="40"/>
          <w:szCs w:val="40"/>
          <w:lang w:eastAsia="zh-TW"/>
        </w:rPr>
        <w:t>會議名稱</w:t>
      </w:r>
      <w:r w:rsidR="000A47ED" w:rsidRPr="008828C3">
        <w:rPr>
          <w:rFonts w:ascii="微軟正黑體" w:eastAsia="微軟正黑體" w:hAnsi="微軟正黑體"/>
          <w:b/>
          <w:bCs/>
          <w:sz w:val="40"/>
          <w:szCs w:val="40"/>
          <w:lang w:eastAsia="zh-TW"/>
        </w:rPr>
        <w:t>：</w:t>
      </w:r>
      <w:r w:rsidR="000A47ED" w:rsidRPr="008828C3">
        <w:rPr>
          <w:rFonts w:ascii="微軟正黑體" w:eastAsia="微軟正黑體" w:hAnsi="微軟正黑體" w:hint="eastAsia"/>
          <w:b/>
          <w:bCs/>
          <w:sz w:val="40"/>
          <w:szCs w:val="40"/>
          <w:lang w:eastAsia="zh-TW"/>
        </w:rPr>
        <w:t>達和環保SIEM雙周會</w:t>
      </w:r>
    </w:p>
    <w:p w14:paraId="53C14A8D" w14:textId="0487B3D4" w:rsidR="00A4756D" w:rsidRPr="008828C3" w:rsidRDefault="00954DDB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日期： </w:t>
      </w:r>
      <w:r w:rsidR="000A47ED" w:rsidRPr="008828C3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2025-02-18</w:t>
      </w:r>
    </w:p>
    <w:p w14:paraId="3955DE30" w14:textId="38C45BD8" w:rsidR="00A4756D" w:rsidRPr="008828C3" w:rsidRDefault="00954DDB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時間： </w:t>
      </w:r>
      <w:r w:rsidR="000A47ED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10</w:t>
      </w: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>:</w:t>
      </w:r>
      <w:r w:rsidR="000A47ED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00</w:t>
      </w: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- </w:t>
      </w:r>
      <w:r w:rsidR="000A47ED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12</w:t>
      </w: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>:</w:t>
      </w:r>
      <w:r w:rsidR="000A47ED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00</w:t>
      </w:r>
    </w:p>
    <w:p w14:paraId="2E399E8C" w14:textId="7A11B7EE" w:rsidR="00A4756D" w:rsidRPr="008828C3" w:rsidRDefault="00954DDB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地點： </w:t>
      </w:r>
      <w:r w:rsidR="000A47ED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達和環保6F會議室</w:t>
      </w:r>
    </w:p>
    <w:p w14:paraId="738422CB" w14:textId="6BA57D37" w:rsidR="00A4756D" w:rsidRPr="008828C3" w:rsidRDefault="00954DDB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主持人： </w:t>
      </w:r>
      <w:r w:rsidR="000A47ED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B</w:t>
      </w:r>
      <w:r w:rsidR="000A47ED" w:rsidRPr="008828C3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arry</w:t>
      </w:r>
    </w:p>
    <w:p w14:paraId="2F37BFF5" w14:textId="483EFEE9" w:rsidR="00A4756D" w:rsidRPr="008828C3" w:rsidRDefault="00954DDB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記錄人： </w:t>
      </w:r>
      <w:r w:rsidR="000A47ED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Barry</w:t>
      </w:r>
    </w:p>
    <w:p w14:paraId="08CBD760" w14:textId="43881DCC" w:rsidR="00A4756D" w:rsidRPr="008828C3" w:rsidRDefault="00954DDB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>出席人員：</w:t>
      </w:r>
      <w:r w:rsidR="000A47ED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達和環保Joy、</w:t>
      </w:r>
      <w:r w:rsidR="000A47ED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達和環保</w:t>
      </w:r>
      <w:r w:rsidR="000A47ED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Harry、明</w:t>
      </w:r>
      <w:proofErr w:type="gramStart"/>
      <w:r w:rsidR="000A47ED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竑</w:t>
      </w:r>
      <w:proofErr w:type="gramEnd"/>
      <w:r w:rsidR="000A47ED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科技B</w:t>
      </w:r>
      <w:r w:rsidR="000A47ED" w:rsidRPr="008828C3">
        <w:rPr>
          <w:rFonts w:ascii="微軟正黑體" w:eastAsia="微軟正黑體" w:hAnsi="微軟正黑體"/>
          <w:sz w:val="28"/>
          <w:szCs w:val="28"/>
          <w:lang w:eastAsia="zh-TW"/>
        </w:rPr>
        <w:t>a</w:t>
      </w:r>
      <w:r w:rsidR="000A47ED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rry、聯達資訊Lance</w:t>
      </w:r>
    </w:p>
    <w:p w14:paraId="0F12284A" w14:textId="7D717A46" w:rsidR="00A4756D" w:rsidRPr="008828C3" w:rsidRDefault="00954DDB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缺席人員： </w:t>
      </w:r>
      <w:r w:rsidR="000A47ED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無</w:t>
      </w:r>
    </w:p>
    <w:p w14:paraId="2E3299D3" w14:textId="77777777" w:rsidR="00A4756D" w:rsidRPr="008828C3" w:rsidRDefault="00A4756D">
      <w:pPr>
        <w:rPr>
          <w:rFonts w:ascii="微軟正黑體" w:eastAsia="微軟正黑體" w:hAnsi="微軟正黑體"/>
          <w:sz w:val="28"/>
          <w:szCs w:val="28"/>
          <w:lang w:eastAsia="zh-TW"/>
        </w:rPr>
      </w:pPr>
    </w:p>
    <w:p w14:paraId="66440386" w14:textId="77777777" w:rsidR="00A4756D" w:rsidRPr="008828C3" w:rsidRDefault="00954DDB">
      <w:pPr>
        <w:rPr>
          <w:rFonts w:ascii="微軟正黑體" w:eastAsia="微軟正黑體" w:hAnsi="微軟正黑體"/>
          <w:b/>
          <w:bCs/>
          <w:sz w:val="32"/>
          <w:szCs w:val="32"/>
          <w:lang w:eastAsia="zh-TW"/>
        </w:rPr>
      </w:pPr>
      <w:r w:rsidRPr="008828C3">
        <w:rPr>
          <w:rFonts w:ascii="微軟正黑體" w:eastAsia="微軟正黑體" w:hAnsi="微軟正黑體"/>
          <w:b/>
          <w:bCs/>
          <w:sz w:val="32"/>
          <w:szCs w:val="32"/>
          <w:lang w:eastAsia="zh-TW"/>
        </w:rPr>
        <w:t>會議議程</w:t>
      </w:r>
    </w:p>
    <w:p w14:paraId="1BA62759" w14:textId="26778A78" w:rsidR="00A4756D" w:rsidRPr="008828C3" w:rsidRDefault="00954DDB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1. 開場與確認議程  </w:t>
      </w:r>
    </w:p>
    <w:p w14:paraId="50404418" w14:textId="77777777" w:rsidR="00A4756D" w:rsidRPr="008828C3" w:rsidRDefault="00954DDB">
      <w:pPr>
        <w:rPr>
          <w:rFonts w:ascii="微軟正黑體" w:eastAsia="微軟正黑體" w:hAnsi="微軟正黑體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2. 上次會議回顧與追蹤事項  </w:t>
      </w:r>
    </w:p>
    <w:p w14:paraId="4C81207D" w14:textId="5A8543BA" w:rsidR="00A4756D" w:rsidRPr="008828C3" w:rsidRDefault="00954DDB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- </w:t>
      </w:r>
      <w:r w:rsidR="006D1A53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第一次會議(啟動會議)故無</w:t>
      </w:r>
      <w:r w:rsidR="006D1A53" w:rsidRPr="008828C3">
        <w:rPr>
          <w:rFonts w:ascii="微軟正黑體" w:eastAsia="微軟正黑體" w:hAnsi="微軟正黑體"/>
          <w:sz w:val="28"/>
          <w:szCs w:val="28"/>
          <w:lang w:eastAsia="zh-TW"/>
        </w:rPr>
        <w:t>上次會議回顧與追蹤事項</w:t>
      </w:r>
      <w:r w:rsidR="006D1A53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。</w:t>
      </w:r>
    </w:p>
    <w:p w14:paraId="10C8381A" w14:textId="77777777" w:rsidR="00A4756D" w:rsidRPr="008828C3" w:rsidRDefault="00954DDB">
      <w:pPr>
        <w:rPr>
          <w:rFonts w:ascii="微軟正黑體" w:eastAsia="微軟正黑體" w:hAnsi="微軟正黑體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3. 新議題討論  </w:t>
      </w:r>
    </w:p>
    <w:p w14:paraId="6C1CE501" w14:textId="725DD86A" w:rsidR="00A4756D" w:rsidRPr="008828C3" w:rsidRDefault="00954DDB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- </w:t>
      </w:r>
      <w:r w:rsidRPr="008828C3">
        <w:rPr>
          <w:rFonts w:ascii="微軟正黑體" w:eastAsia="微軟正黑體" w:hAnsi="微軟正黑體"/>
          <w:b/>
          <w:bCs/>
          <w:sz w:val="28"/>
          <w:szCs w:val="28"/>
          <w:lang w:eastAsia="zh-TW"/>
        </w:rPr>
        <w:t>議題 1</w:t>
      </w: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： </w:t>
      </w:r>
      <w:r w:rsidR="006D1A53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SIEM建置時程確認。</w:t>
      </w:r>
    </w:p>
    <w:p w14:paraId="2B8A53F8" w14:textId="7388DA87" w:rsidR="00A4756D" w:rsidRPr="008828C3" w:rsidRDefault="00954DDB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lastRenderedPageBreak/>
        <w:t xml:space="preserve">     - 討論內容： </w:t>
      </w:r>
      <w:r w:rsidR="006D1A53" w:rsidRPr="008828C3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SIEM建置時程第一階段需在2025-03-31完成，包含設備收容及報告產出。後續有其他收容設備或需要優化則在安排第二階段執行。</w:t>
      </w:r>
    </w:p>
    <w:p w14:paraId="74C42DA1" w14:textId="04E50351" w:rsidR="00A4756D" w:rsidRPr="008828C3" w:rsidRDefault="00954DDB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  - 決議事項： </w:t>
      </w:r>
      <w:r w:rsidR="006D1A53" w:rsidRPr="008828C3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第一階段需在2025-03-31完成</w:t>
      </w:r>
      <w:r w:rsidR="00D8102E" w:rsidRPr="008828C3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，並安排雙周會確認進度。</w:t>
      </w:r>
    </w:p>
    <w:p w14:paraId="25175FD8" w14:textId="392C9A23" w:rsidR="00A4756D" w:rsidRPr="008828C3" w:rsidRDefault="00954DDB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  - 負責人： </w:t>
      </w:r>
      <w:r w:rsidR="006D1A53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B</w:t>
      </w:r>
      <w:r w:rsidR="006D1A53" w:rsidRPr="008828C3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arry、</w:t>
      </w:r>
      <w:r w:rsidR="006D1A53" w:rsidRPr="008828C3">
        <w:rPr>
          <w:rFonts w:ascii="微軟正黑體" w:eastAsia="微軟正黑體" w:hAnsi="微軟正黑體" w:cs="微軟正黑體"/>
          <w:sz w:val="28"/>
          <w:szCs w:val="28"/>
          <w:lang w:eastAsia="zh-TW"/>
        </w:rPr>
        <w:t>L</w:t>
      </w:r>
      <w:r w:rsidR="006D1A53" w:rsidRPr="008828C3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ance、Harry</w:t>
      </w:r>
    </w:p>
    <w:p w14:paraId="0CC499BE" w14:textId="792C91B7" w:rsidR="00A4756D" w:rsidRDefault="00954DDB">
      <w:pPr>
        <w:rPr>
          <w:rFonts w:ascii="微軟正黑體" w:eastAsia="微軟正黑體" w:hAnsi="微軟正黑體" w:cs="微軟正黑體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  - 完成期限： </w:t>
      </w:r>
      <w:r w:rsidR="006D1A53" w:rsidRPr="008828C3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2025-03-31</w:t>
      </w:r>
    </w:p>
    <w:p w14:paraId="0D914AF4" w14:textId="77777777" w:rsidR="008828C3" w:rsidRPr="008828C3" w:rsidRDefault="008828C3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</w:p>
    <w:p w14:paraId="6D4AD14E" w14:textId="6A3A7201" w:rsidR="00A4756D" w:rsidRPr="00D85B24" w:rsidRDefault="00954DDB">
      <w:pPr>
        <w:rPr>
          <w:rFonts w:ascii="微軟正黑體" w:eastAsia="微軟正黑體" w:hAnsi="微軟正黑體" w:hint="eastAsia"/>
          <w:b/>
          <w:bCs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</w:t>
      </w:r>
      <w:r w:rsidRPr="00D85B24">
        <w:rPr>
          <w:rFonts w:ascii="微軟正黑體" w:eastAsia="微軟正黑體" w:hAnsi="微軟正黑體"/>
          <w:b/>
          <w:bCs/>
          <w:sz w:val="28"/>
          <w:szCs w:val="28"/>
          <w:lang w:eastAsia="zh-TW"/>
        </w:rPr>
        <w:t xml:space="preserve"> - 議題 2： </w:t>
      </w:r>
      <w:r w:rsidR="00D8102E" w:rsidRPr="00D85B24">
        <w:rPr>
          <w:rFonts w:ascii="微軟正黑體" w:eastAsia="微軟正黑體" w:hAnsi="微軟正黑體" w:hint="eastAsia"/>
          <w:b/>
          <w:bCs/>
          <w:sz w:val="28"/>
          <w:szCs w:val="28"/>
          <w:lang w:eastAsia="zh-TW"/>
        </w:rPr>
        <w:t>確認收容設備清單</w:t>
      </w:r>
    </w:p>
    <w:p w14:paraId="6A4CA1E2" w14:textId="0D3E0FF6" w:rsidR="00A4756D" w:rsidRPr="008828C3" w:rsidRDefault="00954DDB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  - 討論內容： </w:t>
      </w:r>
      <w:r w:rsidR="00D8102E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將現有地端伺服器L</w:t>
      </w:r>
      <w:r w:rsidR="00D8102E" w:rsidRPr="008828C3">
        <w:rPr>
          <w:rFonts w:ascii="微軟正黑體" w:eastAsia="微軟正黑體" w:hAnsi="微軟正黑體"/>
          <w:sz w:val="28"/>
          <w:szCs w:val="28"/>
          <w:lang w:eastAsia="zh-TW"/>
        </w:rPr>
        <w:t>o</w:t>
      </w:r>
      <w:r w:rsidR="00D8102E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g納入SIEM並說明需要在Server上安裝</w:t>
      </w:r>
      <w:r w:rsidR="00D8102E" w:rsidRPr="008828C3">
        <w:rPr>
          <w:rFonts w:ascii="微軟正黑體" w:eastAsia="微軟正黑體" w:hAnsi="微軟正黑體"/>
          <w:sz w:val="28"/>
          <w:szCs w:val="28"/>
          <w:lang w:eastAsia="zh-TW"/>
        </w:rPr>
        <w:t>Agent</w:t>
      </w:r>
      <w:r w:rsidR="00D8102E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。</w:t>
      </w:r>
    </w:p>
    <w:p w14:paraId="18EB4162" w14:textId="15E1F751" w:rsidR="00A4756D" w:rsidRPr="008828C3" w:rsidRDefault="00954DDB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  - 決議事項： </w:t>
      </w:r>
      <w:r w:rsidR="00D8102E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，請Harry彙整伺服器清單(含作業系統版本、S</w:t>
      </w:r>
      <w:r w:rsidR="00D8102E" w:rsidRPr="008828C3">
        <w:rPr>
          <w:rFonts w:ascii="微軟正黑體" w:eastAsia="微軟正黑體" w:hAnsi="微軟正黑體"/>
          <w:sz w:val="28"/>
          <w:szCs w:val="28"/>
          <w:lang w:eastAsia="zh-TW"/>
        </w:rPr>
        <w:t>e</w:t>
      </w:r>
      <w:r w:rsidR="00D8102E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rvice)</w:t>
      </w:r>
      <w:r w:rsidR="00D8102E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，</w:t>
      </w:r>
      <w:r w:rsidR="00D8102E" w:rsidRPr="008828C3">
        <w:rPr>
          <w:rFonts w:ascii="微軟正黑體" w:eastAsia="微軟正黑體" w:hAnsi="微軟正黑體"/>
          <w:sz w:val="28"/>
          <w:szCs w:val="28"/>
          <w:lang w:eastAsia="zh-TW"/>
        </w:rPr>
        <w:t>L</w:t>
      </w:r>
      <w:r w:rsidR="00D8102E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ance提供</w:t>
      </w:r>
      <w:proofErr w:type="spellStart"/>
      <w:r w:rsidR="00D8102E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Agnet</w:t>
      </w:r>
      <w:proofErr w:type="spellEnd"/>
      <w:r w:rsidR="00D8102E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及安裝文件。</w:t>
      </w:r>
    </w:p>
    <w:p w14:paraId="1437FDC2" w14:textId="6EF4AA9D" w:rsidR="00A4756D" w:rsidRPr="008828C3" w:rsidRDefault="00954DDB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  - 負責人： </w:t>
      </w:r>
      <w:r w:rsidR="00D8102E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H</w:t>
      </w:r>
      <w:r w:rsidR="00D8102E" w:rsidRPr="008828C3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arry、</w:t>
      </w:r>
      <w:r w:rsidR="00D8102E" w:rsidRPr="008828C3">
        <w:rPr>
          <w:rFonts w:ascii="微軟正黑體" w:eastAsia="微軟正黑體" w:hAnsi="微軟正黑體" w:cs="微軟正黑體"/>
          <w:sz w:val="28"/>
          <w:szCs w:val="28"/>
          <w:lang w:eastAsia="zh-TW"/>
        </w:rPr>
        <w:t>L</w:t>
      </w:r>
      <w:r w:rsidR="00D8102E" w:rsidRPr="008828C3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ance</w:t>
      </w:r>
    </w:p>
    <w:p w14:paraId="430EB4F2" w14:textId="2BB82F58" w:rsidR="00A4756D" w:rsidRPr="008828C3" w:rsidRDefault="00954DDB">
      <w:pPr>
        <w:rPr>
          <w:rFonts w:ascii="微軟正黑體" w:eastAsia="微軟正黑體" w:hAnsi="微軟正黑體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  - 完成期限： </w:t>
      </w:r>
      <w:r w:rsidR="00D8102E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2025-02-20</w:t>
      </w:r>
    </w:p>
    <w:p w14:paraId="7BEC4419" w14:textId="77777777" w:rsidR="0081120A" w:rsidRPr="008828C3" w:rsidRDefault="0081120A">
      <w:pPr>
        <w:rPr>
          <w:rFonts w:ascii="微軟正黑體" w:eastAsia="微軟正黑體" w:hAnsi="微軟正黑體"/>
          <w:sz w:val="28"/>
          <w:szCs w:val="28"/>
          <w:lang w:eastAsia="zh-TW"/>
        </w:rPr>
      </w:pPr>
    </w:p>
    <w:p w14:paraId="550FE4FA" w14:textId="61FB1573" w:rsidR="0081120A" w:rsidRPr="00D85B24" w:rsidRDefault="0081120A" w:rsidP="0081120A">
      <w:pPr>
        <w:rPr>
          <w:rFonts w:ascii="微軟正黑體" w:eastAsia="微軟正黑體" w:hAnsi="微軟正黑體" w:hint="eastAsia"/>
          <w:b/>
          <w:bCs/>
          <w:sz w:val="28"/>
          <w:szCs w:val="28"/>
          <w:lang w:eastAsia="zh-TW"/>
        </w:rPr>
      </w:pPr>
      <w:r w:rsidRPr="00D85B24">
        <w:rPr>
          <w:rFonts w:ascii="微軟正黑體" w:eastAsia="微軟正黑體" w:hAnsi="微軟正黑體"/>
          <w:b/>
          <w:bCs/>
          <w:sz w:val="28"/>
          <w:szCs w:val="28"/>
          <w:lang w:eastAsia="zh-TW"/>
        </w:rPr>
        <w:t xml:space="preserve">議題 </w:t>
      </w:r>
      <w:r w:rsidRPr="00D85B24">
        <w:rPr>
          <w:rFonts w:ascii="微軟正黑體" w:eastAsia="微軟正黑體" w:hAnsi="微軟正黑體" w:hint="eastAsia"/>
          <w:b/>
          <w:bCs/>
          <w:sz w:val="28"/>
          <w:szCs w:val="28"/>
          <w:lang w:eastAsia="zh-TW"/>
        </w:rPr>
        <w:t>3</w:t>
      </w:r>
      <w:r w:rsidRPr="00D85B24">
        <w:rPr>
          <w:rFonts w:ascii="微軟正黑體" w:eastAsia="微軟正黑體" w:hAnsi="微軟正黑體"/>
          <w:b/>
          <w:bCs/>
          <w:sz w:val="28"/>
          <w:szCs w:val="28"/>
          <w:lang w:eastAsia="zh-TW"/>
        </w:rPr>
        <w:t xml:space="preserve">： </w:t>
      </w:r>
      <w:r w:rsidRPr="00D85B24">
        <w:rPr>
          <w:rFonts w:ascii="微軟正黑體" w:eastAsia="微軟正黑體" w:hAnsi="微軟正黑體" w:hint="eastAsia"/>
          <w:b/>
          <w:bCs/>
          <w:sz w:val="28"/>
          <w:szCs w:val="28"/>
          <w:lang w:eastAsia="zh-TW"/>
        </w:rPr>
        <w:t>防火牆flow設定</w:t>
      </w:r>
      <w:r w:rsidRPr="00D85B24">
        <w:rPr>
          <w:rFonts w:ascii="微軟正黑體" w:eastAsia="微軟正黑體" w:hAnsi="微軟正黑體" w:hint="eastAsia"/>
          <w:b/>
          <w:bCs/>
          <w:sz w:val="28"/>
          <w:szCs w:val="28"/>
          <w:lang w:eastAsia="zh-TW"/>
        </w:rPr>
        <w:t>。</w:t>
      </w:r>
    </w:p>
    <w:p w14:paraId="5DD02EEC" w14:textId="7124439F" w:rsidR="0081120A" w:rsidRPr="008828C3" w:rsidRDefault="0081120A" w:rsidP="0081120A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  - 討論內容： </w:t>
      </w:r>
      <w:r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確認防火牆Policy開啟，將目前現有防火牆flow收容到SIEM。</w:t>
      </w:r>
    </w:p>
    <w:p w14:paraId="16A5075A" w14:textId="61216023" w:rsidR="0081120A" w:rsidRPr="008828C3" w:rsidRDefault="0081120A" w:rsidP="0081120A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lastRenderedPageBreak/>
        <w:t xml:space="preserve">     - 決議事項： </w:t>
      </w:r>
      <w:r w:rsidRPr="008828C3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在2025-02-24完成</w:t>
      </w:r>
      <w:r w:rsidRPr="008828C3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。</w:t>
      </w:r>
    </w:p>
    <w:p w14:paraId="5417C596" w14:textId="77777777" w:rsidR="0081120A" w:rsidRPr="008828C3" w:rsidRDefault="0081120A" w:rsidP="0081120A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  - 負責人： </w:t>
      </w:r>
      <w:r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B</w:t>
      </w:r>
      <w:r w:rsidRPr="008828C3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arry、</w:t>
      </w:r>
      <w:r w:rsidRPr="008828C3">
        <w:rPr>
          <w:rFonts w:ascii="微軟正黑體" w:eastAsia="微軟正黑體" w:hAnsi="微軟正黑體" w:cs="微軟正黑體"/>
          <w:sz w:val="28"/>
          <w:szCs w:val="28"/>
          <w:lang w:eastAsia="zh-TW"/>
        </w:rPr>
        <w:t>L</w:t>
      </w:r>
      <w:r w:rsidRPr="008828C3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ance、Harry</w:t>
      </w:r>
    </w:p>
    <w:p w14:paraId="2F03E6AE" w14:textId="4CFBB6F4" w:rsidR="0081120A" w:rsidRPr="008828C3" w:rsidRDefault="0081120A" w:rsidP="0081120A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  - 完成期限： </w:t>
      </w:r>
      <w:r w:rsidRPr="008828C3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2025-0</w:t>
      </w:r>
      <w:r w:rsidRPr="008828C3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2-24</w:t>
      </w:r>
    </w:p>
    <w:p w14:paraId="12976525" w14:textId="77777777" w:rsidR="0081120A" w:rsidRPr="008828C3" w:rsidRDefault="0081120A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</w:p>
    <w:p w14:paraId="158789EE" w14:textId="2BD2CDAB" w:rsidR="0081120A" w:rsidRPr="00D85B24" w:rsidRDefault="0081120A" w:rsidP="0081120A">
      <w:pPr>
        <w:rPr>
          <w:rFonts w:ascii="微軟正黑體" w:eastAsia="微軟正黑體" w:hAnsi="微軟正黑體" w:hint="eastAsia"/>
          <w:b/>
          <w:bCs/>
          <w:sz w:val="28"/>
          <w:szCs w:val="28"/>
          <w:lang w:eastAsia="zh-TW"/>
        </w:rPr>
      </w:pPr>
      <w:r w:rsidRPr="00D85B24">
        <w:rPr>
          <w:rFonts w:ascii="微軟正黑體" w:eastAsia="微軟正黑體" w:hAnsi="微軟正黑體"/>
          <w:b/>
          <w:bCs/>
          <w:sz w:val="28"/>
          <w:szCs w:val="28"/>
          <w:lang w:eastAsia="zh-TW"/>
        </w:rPr>
        <w:t xml:space="preserve">議題 </w:t>
      </w:r>
      <w:r w:rsidR="00803969" w:rsidRPr="00D85B24">
        <w:rPr>
          <w:rFonts w:ascii="微軟正黑體" w:eastAsia="微軟正黑體" w:hAnsi="微軟正黑體" w:hint="eastAsia"/>
          <w:b/>
          <w:bCs/>
          <w:sz w:val="28"/>
          <w:szCs w:val="28"/>
          <w:lang w:eastAsia="zh-TW"/>
        </w:rPr>
        <w:t>4</w:t>
      </w:r>
      <w:r w:rsidRPr="00D85B24">
        <w:rPr>
          <w:rFonts w:ascii="微軟正黑體" w:eastAsia="微軟正黑體" w:hAnsi="微軟正黑體"/>
          <w:b/>
          <w:bCs/>
          <w:sz w:val="28"/>
          <w:szCs w:val="28"/>
          <w:lang w:eastAsia="zh-TW"/>
        </w:rPr>
        <w:t xml:space="preserve">： </w:t>
      </w:r>
      <w:r w:rsidRPr="00D85B24">
        <w:rPr>
          <w:rFonts w:ascii="微軟正黑體" w:eastAsia="微軟正黑體" w:hAnsi="微軟正黑體" w:hint="eastAsia"/>
          <w:b/>
          <w:bCs/>
          <w:sz w:val="28"/>
          <w:szCs w:val="28"/>
          <w:lang w:eastAsia="zh-TW"/>
        </w:rPr>
        <w:t>防火牆</w:t>
      </w:r>
      <w:r w:rsidRPr="00D85B24">
        <w:rPr>
          <w:rFonts w:ascii="微軟正黑體" w:eastAsia="微軟正黑體" w:hAnsi="微軟正黑體" w:hint="eastAsia"/>
          <w:b/>
          <w:bCs/>
          <w:sz w:val="28"/>
          <w:szCs w:val="28"/>
          <w:lang w:eastAsia="zh-TW"/>
        </w:rPr>
        <w:t>失聯問題</w:t>
      </w:r>
      <w:r w:rsidRPr="00D85B24">
        <w:rPr>
          <w:rFonts w:ascii="微軟正黑體" w:eastAsia="微軟正黑體" w:hAnsi="微軟正黑體" w:hint="eastAsia"/>
          <w:b/>
          <w:bCs/>
          <w:sz w:val="28"/>
          <w:szCs w:val="28"/>
          <w:lang w:eastAsia="zh-TW"/>
        </w:rPr>
        <w:t>。</w:t>
      </w:r>
    </w:p>
    <w:p w14:paraId="0BC32F27" w14:textId="74F85BC9" w:rsidR="0081120A" w:rsidRPr="008828C3" w:rsidRDefault="0081120A" w:rsidP="0081120A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  - 討論內容： </w:t>
      </w:r>
      <w:r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約有11台防火牆收容後不定時跳出ICMP Fail</w:t>
      </w:r>
      <w:r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。</w:t>
      </w:r>
    </w:p>
    <w:p w14:paraId="59F4ADC7" w14:textId="486F7A71" w:rsidR="0081120A" w:rsidRPr="008828C3" w:rsidRDefault="0081120A" w:rsidP="0081120A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  - 決議事項：</w:t>
      </w:r>
      <w:r w:rsidRPr="008828C3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持續觀察並查找問題</w:t>
      </w:r>
      <w:r w:rsidRPr="008828C3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。</w:t>
      </w:r>
    </w:p>
    <w:p w14:paraId="1ABB977E" w14:textId="77777777" w:rsidR="0081120A" w:rsidRPr="008828C3" w:rsidRDefault="0081120A" w:rsidP="0081120A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  - 負責人： </w:t>
      </w:r>
      <w:r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B</w:t>
      </w:r>
      <w:r w:rsidRPr="008828C3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arry、</w:t>
      </w:r>
      <w:r w:rsidRPr="008828C3">
        <w:rPr>
          <w:rFonts w:ascii="微軟正黑體" w:eastAsia="微軟正黑體" w:hAnsi="微軟正黑體" w:cs="微軟正黑體"/>
          <w:sz w:val="28"/>
          <w:szCs w:val="28"/>
          <w:lang w:eastAsia="zh-TW"/>
        </w:rPr>
        <w:t>L</w:t>
      </w:r>
      <w:r w:rsidRPr="008828C3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ance、Harry</w:t>
      </w:r>
    </w:p>
    <w:p w14:paraId="29AF7B57" w14:textId="66EF95EC" w:rsidR="0081120A" w:rsidRPr="008828C3" w:rsidRDefault="0081120A" w:rsidP="0081120A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  - 完成期限： </w:t>
      </w:r>
      <w:r w:rsidRPr="008828C3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2025-02-2</w:t>
      </w:r>
      <w:r w:rsidRPr="008828C3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6</w:t>
      </w:r>
    </w:p>
    <w:p w14:paraId="538975D9" w14:textId="77777777" w:rsidR="0081120A" w:rsidRPr="008828C3" w:rsidRDefault="0081120A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</w:p>
    <w:p w14:paraId="26408DF8" w14:textId="77777777" w:rsidR="00A4756D" w:rsidRPr="008828C3" w:rsidRDefault="00954DDB">
      <w:pPr>
        <w:rPr>
          <w:rFonts w:ascii="微軟正黑體" w:eastAsia="微軟正黑體" w:hAnsi="微軟正黑體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4. 其他事項  </w:t>
      </w:r>
    </w:p>
    <w:p w14:paraId="159325B5" w14:textId="2AF5F247" w:rsidR="00A4756D" w:rsidRPr="008828C3" w:rsidRDefault="00954DDB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- </w:t>
      </w:r>
      <w:r w:rsidR="007A7B5A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雲端服務也要納入SIEM，請管理員駱哥參與下次會議。</w:t>
      </w:r>
    </w:p>
    <w:p w14:paraId="491A5696" w14:textId="77777777" w:rsidR="00A4756D" w:rsidRPr="008828C3" w:rsidRDefault="00954DDB">
      <w:pPr>
        <w:rPr>
          <w:rFonts w:ascii="微軟正黑體" w:eastAsia="微軟正黑體" w:hAnsi="微軟正黑體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5. 下次會議安排  </w:t>
      </w:r>
    </w:p>
    <w:p w14:paraId="12789D6C" w14:textId="134385C3" w:rsidR="00A4756D" w:rsidRPr="008828C3" w:rsidRDefault="00954DDB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- 日期與時間： </w:t>
      </w:r>
      <w:r w:rsidR="007A7B5A" w:rsidRPr="008828C3">
        <w:rPr>
          <w:rFonts w:ascii="微軟正黑體" w:eastAsia="微軟正黑體" w:hAnsi="微軟正黑體" w:cs="微軟正黑體" w:hint="eastAsia"/>
          <w:sz w:val="28"/>
          <w:szCs w:val="28"/>
          <w:lang w:eastAsia="zh-TW"/>
        </w:rPr>
        <w:t>2025-03-04</w:t>
      </w:r>
    </w:p>
    <w:p w14:paraId="383C0569" w14:textId="4698ECCB" w:rsidR="00A4756D" w:rsidRPr="008828C3" w:rsidRDefault="00954DDB">
      <w:pPr>
        <w:rPr>
          <w:rFonts w:ascii="微軟正黑體" w:eastAsia="微軟正黑體" w:hAnsi="微軟正黑體" w:hint="eastAsia"/>
          <w:sz w:val="28"/>
          <w:szCs w:val="28"/>
          <w:lang w:eastAsia="zh-TW"/>
        </w:rPr>
      </w:pPr>
      <w:r w:rsidRPr="008828C3">
        <w:rPr>
          <w:rFonts w:ascii="微軟正黑體" w:eastAsia="微軟正黑體" w:hAnsi="微軟正黑體"/>
          <w:sz w:val="28"/>
          <w:szCs w:val="28"/>
          <w:lang w:eastAsia="zh-TW"/>
        </w:rPr>
        <w:t xml:space="preserve">   - 地點或方式： </w:t>
      </w:r>
      <w:r w:rsidR="007A7B5A" w:rsidRPr="008828C3">
        <w:rPr>
          <w:rFonts w:ascii="微軟正黑體" w:eastAsia="微軟正黑體" w:hAnsi="微軟正黑體" w:hint="eastAsia"/>
          <w:sz w:val="28"/>
          <w:szCs w:val="28"/>
          <w:lang w:eastAsia="zh-TW"/>
        </w:rPr>
        <w:t>達和6樓會議室</w:t>
      </w:r>
    </w:p>
    <w:p w14:paraId="71A86A6D" w14:textId="77777777" w:rsidR="00A4756D" w:rsidRPr="008828C3" w:rsidRDefault="00A4756D">
      <w:pPr>
        <w:rPr>
          <w:rFonts w:ascii="微軟正黑體" w:eastAsia="微軟正黑體" w:hAnsi="微軟正黑體"/>
          <w:sz w:val="28"/>
          <w:szCs w:val="28"/>
          <w:lang w:eastAsia="zh-TW"/>
        </w:rPr>
      </w:pPr>
    </w:p>
    <w:sectPr w:rsidR="00A4756D" w:rsidRPr="008828C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18265367">
    <w:abstractNumId w:val="8"/>
  </w:num>
  <w:num w:numId="2" w16cid:durableId="1240793159">
    <w:abstractNumId w:val="6"/>
  </w:num>
  <w:num w:numId="3" w16cid:durableId="599222904">
    <w:abstractNumId w:val="5"/>
  </w:num>
  <w:num w:numId="4" w16cid:durableId="108204563">
    <w:abstractNumId w:val="4"/>
  </w:num>
  <w:num w:numId="5" w16cid:durableId="867376383">
    <w:abstractNumId w:val="7"/>
  </w:num>
  <w:num w:numId="6" w16cid:durableId="1303120215">
    <w:abstractNumId w:val="3"/>
  </w:num>
  <w:num w:numId="7" w16cid:durableId="1543902310">
    <w:abstractNumId w:val="2"/>
  </w:num>
  <w:num w:numId="8" w16cid:durableId="1785156028">
    <w:abstractNumId w:val="1"/>
  </w:num>
  <w:num w:numId="9" w16cid:durableId="2080784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A47ED"/>
    <w:rsid w:val="001115C5"/>
    <w:rsid w:val="0015074B"/>
    <w:rsid w:val="0029639D"/>
    <w:rsid w:val="00326F90"/>
    <w:rsid w:val="006D1A53"/>
    <w:rsid w:val="007A7B5A"/>
    <w:rsid w:val="007D0802"/>
    <w:rsid w:val="00803969"/>
    <w:rsid w:val="0081120A"/>
    <w:rsid w:val="008828C3"/>
    <w:rsid w:val="00954DDB"/>
    <w:rsid w:val="00A4756D"/>
    <w:rsid w:val="00AA1D8D"/>
    <w:rsid w:val="00B47730"/>
    <w:rsid w:val="00BE0120"/>
    <w:rsid w:val="00CB0664"/>
    <w:rsid w:val="00CF29CE"/>
    <w:rsid w:val="00D62D4F"/>
    <w:rsid w:val="00D67702"/>
    <w:rsid w:val="00D8102E"/>
    <w:rsid w:val="00D85B24"/>
    <w:rsid w:val="00F85C6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A7431D"/>
  <w14:defaultImageDpi w14:val="300"/>
  <w15:docId w15:val="{DB0BCF38-770A-4E41-95C6-C90E3DF7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頁首 字元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頁尾 字元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標題 1 字元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標題 2 字元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標題 3 字元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標題 字元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標題 字元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字元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字元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字元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巨集文字 字元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文 字元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標題 4 字元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標題 5 字元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標題 6 字元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標題 7 字元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標題 9 字元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鮮明引文 字元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2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3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4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5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6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7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9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3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barry tsai</cp:lastModifiedBy>
  <cp:revision>17</cp:revision>
  <dcterms:created xsi:type="dcterms:W3CDTF">2025-02-18T02:57:00Z</dcterms:created>
  <dcterms:modified xsi:type="dcterms:W3CDTF">2025-02-18T10:41:00Z</dcterms:modified>
  <cp:category/>
</cp:coreProperties>
</file>